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8EA" w:rsidRPr="007B4EE7" w:rsidRDefault="00D648EA" w:rsidP="007B4EE7">
      <w:pPr>
        <w:tabs>
          <w:tab w:val="left" w:pos="3480"/>
          <w:tab w:val="center" w:pos="4320"/>
        </w:tabs>
        <w:spacing w:line="360" w:lineRule="auto"/>
        <w:jc w:val="center"/>
        <w:rPr>
          <w:rFonts w:ascii="Gill Sans MT" w:hAnsi="Gill Sans MT"/>
          <w:sz w:val="40"/>
          <w:szCs w:val="40"/>
        </w:rPr>
      </w:pPr>
      <w:r w:rsidRPr="007B4EE7">
        <w:rPr>
          <w:rFonts w:ascii="Gill Sans MT" w:hAnsi="Gill Sans MT"/>
          <w:b/>
          <w:bCs/>
          <w:sz w:val="40"/>
          <w:szCs w:val="40"/>
        </w:rPr>
        <w:t>Breathe</w:t>
      </w:r>
    </w:p>
    <w:p w:rsidR="002547A3" w:rsidRPr="007B4EE7" w:rsidRDefault="002547A3">
      <w:pPr>
        <w:spacing w:line="360" w:lineRule="auto"/>
        <w:rPr>
          <w:rFonts w:ascii="Times" w:hAnsi="Times"/>
          <w:b/>
          <w:bCs/>
          <w:sz w:val="28"/>
          <w:szCs w:val="28"/>
        </w:rPr>
      </w:pPr>
    </w:p>
    <w:p w:rsidR="00D648EA" w:rsidRPr="007B4EE7" w:rsidRDefault="00D648EA">
      <w:pPr>
        <w:spacing w:line="360" w:lineRule="auto"/>
        <w:rPr>
          <w:rFonts w:ascii="Times" w:hAnsi="Times"/>
          <w:b/>
          <w:bCs/>
          <w:sz w:val="28"/>
          <w:szCs w:val="28"/>
        </w:rPr>
      </w:pPr>
      <w:r w:rsidRPr="007B4EE7">
        <w:rPr>
          <w:rFonts w:ascii="Times" w:hAnsi="Times"/>
          <w:b/>
          <w:bCs/>
          <w:sz w:val="28"/>
          <w:szCs w:val="28"/>
        </w:rPr>
        <w:t>Module:</w:t>
      </w:r>
      <w:r w:rsidRPr="007B4EE7">
        <w:rPr>
          <w:rFonts w:ascii="Times" w:hAnsi="Times"/>
          <w:b/>
          <w:sz w:val="28"/>
          <w:szCs w:val="28"/>
        </w:rPr>
        <w:t xml:space="preserve"> I</w:t>
      </w:r>
      <w:r w:rsidR="006007B9" w:rsidRPr="007B4EE7">
        <w:rPr>
          <w:rFonts w:ascii="Times" w:hAnsi="Times"/>
          <w:b/>
          <w:sz w:val="28"/>
          <w:szCs w:val="28"/>
        </w:rPr>
        <w:t>NDIVIDUAL SPIRITUAL DISCIPLINES</w:t>
      </w:r>
    </w:p>
    <w:p w:rsidR="00D648EA" w:rsidRPr="007B4EE7" w:rsidRDefault="00D648EA">
      <w:pPr>
        <w:spacing w:line="360" w:lineRule="auto"/>
        <w:rPr>
          <w:rFonts w:ascii="Times" w:hAnsi="Times"/>
          <w:b/>
          <w:bCs/>
          <w:sz w:val="28"/>
          <w:szCs w:val="28"/>
        </w:rPr>
      </w:pPr>
      <w:r w:rsidRPr="007B4EE7">
        <w:rPr>
          <w:rFonts w:ascii="Times" w:hAnsi="Times"/>
          <w:b/>
          <w:bCs/>
          <w:sz w:val="28"/>
          <w:szCs w:val="28"/>
        </w:rPr>
        <w:t>Lesson 4:</w:t>
      </w:r>
      <w:r w:rsidR="006007B9" w:rsidRPr="007B4EE7">
        <w:rPr>
          <w:rFonts w:ascii="Times" w:hAnsi="Times"/>
          <w:b/>
          <w:sz w:val="28"/>
          <w:szCs w:val="28"/>
        </w:rPr>
        <w:t xml:space="preserve"> FASTING</w:t>
      </w:r>
    </w:p>
    <w:p w:rsidR="00D648EA" w:rsidRPr="007B4EE7" w:rsidRDefault="00D648EA">
      <w:pPr>
        <w:spacing w:line="360" w:lineRule="auto"/>
        <w:rPr>
          <w:rFonts w:ascii="Times" w:hAnsi="Times"/>
          <w:sz w:val="28"/>
          <w:szCs w:val="28"/>
        </w:rPr>
      </w:pPr>
    </w:p>
    <w:p w:rsidR="00D648EA" w:rsidRPr="007B4EE7" w:rsidRDefault="00D648EA">
      <w:pPr>
        <w:spacing w:line="360" w:lineRule="auto"/>
        <w:rPr>
          <w:rFonts w:ascii="Times" w:hAnsi="Times" w:cs="Times"/>
          <w:sz w:val="28"/>
          <w:szCs w:val="28"/>
        </w:rPr>
      </w:pPr>
    </w:p>
    <w:p w:rsidR="00D648EA" w:rsidRPr="007B4EE7" w:rsidRDefault="00D648EA">
      <w:pPr>
        <w:spacing w:line="360" w:lineRule="auto"/>
        <w:rPr>
          <w:rFonts w:ascii="Times" w:hAnsi="Times" w:cs="Times"/>
          <w:b/>
          <w:bCs/>
          <w:sz w:val="28"/>
          <w:szCs w:val="28"/>
        </w:rPr>
      </w:pPr>
      <w:r w:rsidRPr="007B4EE7">
        <w:rPr>
          <w:rFonts w:ascii="Times" w:hAnsi="Times" w:cs="Times"/>
          <w:b/>
          <w:bCs/>
          <w:sz w:val="28"/>
          <w:szCs w:val="28"/>
        </w:rPr>
        <w:t>Objectives:</w:t>
      </w:r>
    </w:p>
    <w:p w:rsidR="002547A3" w:rsidRPr="007B4EE7" w:rsidRDefault="002547A3" w:rsidP="002547A3">
      <w:pPr>
        <w:spacing w:line="360" w:lineRule="auto"/>
        <w:ind w:left="720"/>
        <w:rPr>
          <w:rFonts w:ascii="Times" w:hAnsi="Times" w:cs="Times"/>
        </w:rPr>
      </w:pPr>
    </w:p>
    <w:p w:rsidR="00D648EA" w:rsidRPr="007B4EE7" w:rsidRDefault="002547A3">
      <w:pPr>
        <w:numPr>
          <w:ilvl w:val="0"/>
          <w:numId w:val="1"/>
        </w:numPr>
        <w:spacing w:line="360" w:lineRule="auto"/>
        <w:rPr>
          <w:rFonts w:ascii="Times" w:hAnsi="Times" w:cs="Times"/>
        </w:rPr>
      </w:pPr>
      <w:r w:rsidRPr="007B4EE7">
        <w:rPr>
          <w:rFonts w:ascii="Times" w:hAnsi="Times" w:cs="Times"/>
        </w:rPr>
        <w:t xml:space="preserve">Students will </w:t>
      </w:r>
      <w:r w:rsidR="00D648EA" w:rsidRPr="007B4EE7">
        <w:rPr>
          <w:rFonts w:ascii="Times" w:hAnsi="Times" w:cs="Times"/>
        </w:rPr>
        <w:t xml:space="preserve">discuss what it means to fast. </w:t>
      </w:r>
    </w:p>
    <w:p w:rsidR="00D648EA" w:rsidRPr="007B4EE7" w:rsidRDefault="002547A3">
      <w:pPr>
        <w:numPr>
          <w:ilvl w:val="0"/>
          <w:numId w:val="1"/>
        </w:numPr>
        <w:spacing w:line="360" w:lineRule="auto"/>
        <w:rPr>
          <w:rFonts w:ascii="Times" w:hAnsi="Times" w:cs="Times"/>
        </w:rPr>
      </w:pPr>
      <w:r w:rsidRPr="007B4EE7">
        <w:rPr>
          <w:rFonts w:ascii="Times" w:hAnsi="Times" w:cs="Times"/>
        </w:rPr>
        <w:t xml:space="preserve">Students will </w:t>
      </w:r>
      <w:r w:rsidR="00D648EA" w:rsidRPr="007B4EE7">
        <w:rPr>
          <w:rFonts w:ascii="Times" w:hAnsi="Times" w:cs="Times"/>
        </w:rPr>
        <w:t>consider the importance of relying on God for our needs.</w:t>
      </w:r>
    </w:p>
    <w:p w:rsidR="00D648EA" w:rsidRPr="007B4EE7" w:rsidRDefault="002547A3">
      <w:pPr>
        <w:numPr>
          <w:ilvl w:val="0"/>
          <w:numId w:val="1"/>
        </w:numPr>
        <w:spacing w:line="360" w:lineRule="auto"/>
        <w:rPr>
          <w:rFonts w:ascii="Times" w:hAnsi="Times" w:cs="Times"/>
        </w:rPr>
      </w:pPr>
      <w:r w:rsidRPr="007B4EE7">
        <w:rPr>
          <w:rFonts w:ascii="Times" w:hAnsi="Times" w:cs="Times"/>
        </w:rPr>
        <w:t xml:space="preserve">Students will </w:t>
      </w:r>
      <w:r w:rsidR="00D648EA" w:rsidRPr="007B4EE7">
        <w:rPr>
          <w:rFonts w:ascii="Times" w:hAnsi="Times" w:cs="Times"/>
        </w:rPr>
        <w:t>discover new ways to create space for God in our lives.</w:t>
      </w:r>
    </w:p>
    <w:p w:rsidR="00D648EA" w:rsidRPr="007B4EE7" w:rsidRDefault="00D648EA">
      <w:pPr>
        <w:spacing w:line="360" w:lineRule="auto"/>
        <w:ind w:left="720"/>
        <w:rPr>
          <w:rFonts w:ascii="Times" w:hAnsi="Times" w:cs="Times"/>
        </w:rPr>
      </w:pPr>
    </w:p>
    <w:p w:rsidR="00D648EA" w:rsidRPr="007B4EE7" w:rsidRDefault="00D648EA">
      <w:pPr>
        <w:spacing w:line="360" w:lineRule="auto"/>
        <w:ind w:left="720"/>
        <w:rPr>
          <w:rFonts w:ascii="Times" w:hAnsi="Times" w:cs="Times"/>
        </w:rPr>
      </w:pPr>
    </w:p>
    <w:p w:rsidR="00D648EA" w:rsidRPr="007B4EE7" w:rsidRDefault="00D648EA">
      <w:pPr>
        <w:spacing w:line="360" w:lineRule="auto"/>
        <w:rPr>
          <w:rFonts w:ascii="Times" w:hAnsi="Times" w:cs="Times"/>
          <w:b/>
          <w:bCs/>
          <w:sz w:val="28"/>
          <w:szCs w:val="28"/>
        </w:rPr>
      </w:pPr>
      <w:r w:rsidRPr="007B4EE7">
        <w:rPr>
          <w:rFonts w:ascii="Times" w:hAnsi="Times" w:cs="Times"/>
          <w:b/>
          <w:bCs/>
          <w:sz w:val="28"/>
          <w:szCs w:val="28"/>
        </w:rPr>
        <w:t>Materials Needed</w:t>
      </w:r>
    </w:p>
    <w:p w:rsidR="002547A3" w:rsidRPr="007B4EE7" w:rsidRDefault="002547A3" w:rsidP="002547A3">
      <w:pPr>
        <w:tabs>
          <w:tab w:val="num" w:pos="720"/>
        </w:tabs>
        <w:spacing w:line="360" w:lineRule="auto"/>
        <w:ind w:left="720"/>
        <w:rPr>
          <w:rFonts w:ascii="Times" w:hAnsi="Times" w:cs="Times"/>
        </w:rPr>
      </w:pPr>
    </w:p>
    <w:p w:rsidR="00D648EA" w:rsidRPr="007B4EE7" w:rsidRDefault="00D648EA" w:rsidP="002547A3">
      <w:pPr>
        <w:numPr>
          <w:ilvl w:val="0"/>
          <w:numId w:val="3"/>
        </w:numPr>
        <w:tabs>
          <w:tab w:val="num" w:pos="720"/>
        </w:tabs>
        <w:spacing w:line="360" w:lineRule="auto"/>
        <w:rPr>
          <w:rFonts w:ascii="Times" w:hAnsi="Times" w:cs="Times"/>
        </w:rPr>
      </w:pPr>
      <w:r w:rsidRPr="007B4EE7">
        <w:rPr>
          <w:rFonts w:ascii="Times" w:hAnsi="Times" w:cs="Times"/>
        </w:rPr>
        <w:t>Bibles</w:t>
      </w:r>
    </w:p>
    <w:p w:rsidR="00D648EA" w:rsidRPr="007B4EE7" w:rsidRDefault="00D648EA" w:rsidP="002547A3">
      <w:pPr>
        <w:numPr>
          <w:ilvl w:val="0"/>
          <w:numId w:val="3"/>
        </w:numPr>
        <w:tabs>
          <w:tab w:val="num" w:pos="720"/>
        </w:tabs>
        <w:spacing w:line="360" w:lineRule="auto"/>
        <w:rPr>
          <w:rFonts w:ascii="Times" w:hAnsi="Times" w:cs="Times"/>
        </w:rPr>
      </w:pPr>
      <w:r w:rsidRPr="007B4EE7">
        <w:rPr>
          <w:rFonts w:ascii="Times" w:hAnsi="Times" w:cs="Times"/>
        </w:rPr>
        <w:t>Pens, Markers, Pencil Crayons, Crayons</w:t>
      </w:r>
    </w:p>
    <w:p w:rsidR="00D648EA" w:rsidRPr="007B4EE7" w:rsidRDefault="00D648EA" w:rsidP="002547A3">
      <w:pPr>
        <w:numPr>
          <w:ilvl w:val="0"/>
          <w:numId w:val="3"/>
        </w:numPr>
        <w:tabs>
          <w:tab w:val="num" w:pos="720"/>
        </w:tabs>
        <w:spacing w:line="360" w:lineRule="auto"/>
        <w:rPr>
          <w:rFonts w:ascii="Times" w:hAnsi="Times" w:cs="Times"/>
        </w:rPr>
      </w:pPr>
      <w:r w:rsidRPr="007B4EE7">
        <w:rPr>
          <w:rFonts w:ascii="Times" w:hAnsi="Times" w:cs="Times"/>
        </w:rPr>
        <w:t>White board and dry erase marker (optional)</w:t>
      </w:r>
    </w:p>
    <w:p w:rsidR="00D648EA" w:rsidRPr="007B4EE7" w:rsidRDefault="00D648EA" w:rsidP="002547A3">
      <w:pPr>
        <w:numPr>
          <w:ilvl w:val="0"/>
          <w:numId w:val="3"/>
        </w:numPr>
        <w:tabs>
          <w:tab w:val="num" w:pos="720"/>
        </w:tabs>
        <w:spacing w:line="360" w:lineRule="auto"/>
        <w:rPr>
          <w:rFonts w:ascii="Times" w:hAnsi="Times" w:cs="Times"/>
        </w:rPr>
      </w:pPr>
      <w:r w:rsidRPr="007B4EE7">
        <w:rPr>
          <w:rFonts w:ascii="Times" w:hAnsi="Times" w:cs="Times"/>
        </w:rPr>
        <w:t>2 or 3 toonies ($2 coins)</w:t>
      </w:r>
    </w:p>
    <w:p w:rsidR="00D648EA" w:rsidRPr="007B4EE7" w:rsidRDefault="00D648EA" w:rsidP="002547A3">
      <w:pPr>
        <w:numPr>
          <w:ilvl w:val="0"/>
          <w:numId w:val="3"/>
        </w:numPr>
        <w:tabs>
          <w:tab w:val="num" w:pos="720"/>
        </w:tabs>
        <w:spacing w:line="360" w:lineRule="auto"/>
        <w:rPr>
          <w:rFonts w:ascii="Times" w:hAnsi="Times" w:cs="Times"/>
        </w:rPr>
      </w:pPr>
      <w:r w:rsidRPr="007B4EE7">
        <w:rPr>
          <w:rFonts w:ascii="Times" w:hAnsi="Times" w:cs="Times"/>
        </w:rPr>
        <w:t>2 or 3 $5 bills (or $10 if you want to be REALLY generous!)</w:t>
      </w:r>
    </w:p>
    <w:p w:rsidR="00D648EA" w:rsidRPr="007B4EE7" w:rsidRDefault="00D648EA">
      <w:pPr>
        <w:spacing w:line="360" w:lineRule="auto"/>
        <w:rPr>
          <w:rFonts w:ascii="Times" w:hAnsi="Times" w:cs="Times"/>
        </w:rPr>
      </w:pPr>
    </w:p>
    <w:p w:rsidR="00D648EA" w:rsidRPr="007B4EE7" w:rsidRDefault="002547A3">
      <w:pPr>
        <w:spacing w:line="360" w:lineRule="auto"/>
        <w:rPr>
          <w:rFonts w:ascii="Times" w:hAnsi="Times" w:cs="Times"/>
          <w:b/>
          <w:bCs/>
          <w:sz w:val="28"/>
          <w:szCs w:val="28"/>
        </w:rPr>
      </w:pPr>
      <w:bookmarkStart w:id="0" w:name="id.c10266c5ff7a"/>
      <w:bookmarkEnd w:id="0"/>
      <w:r w:rsidRPr="007B4EE7">
        <w:rPr>
          <w:rFonts w:ascii="Times" w:hAnsi="Times" w:cs="Times"/>
          <w:b/>
          <w:bCs/>
        </w:rPr>
        <w:br w:type="page"/>
      </w:r>
      <w:r w:rsidR="00D648EA" w:rsidRPr="007B4EE7">
        <w:rPr>
          <w:rFonts w:ascii="Times" w:hAnsi="Times" w:cs="Times"/>
          <w:b/>
          <w:bCs/>
          <w:sz w:val="28"/>
          <w:szCs w:val="28"/>
        </w:rPr>
        <w:lastRenderedPageBreak/>
        <w:t>Minds On</w:t>
      </w:r>
    </w:p>
    <w:p w:rsidR="002547A3" w:rsidRPr="007B4EE7" w:rsidRDefault="002547A3">
      <w:pPr>
        <w:spacing w:before="100" w:after="100" w:line="360" w:lineRule="auto"/>
        <w:rPr>
          <w:rFonts w:ascii="Times" w:hAnsi="Times" w:cs="Times"/>
          <w:color w:val="222222"/>
        </w:rPr>
      </w:pPr>
    </w:p>
    <w:p w:rsidR="00D648EA" w:rsidRPr="007B4EE7" w:rsidRDefault="00D648EA">
      <w:pPr>
        <w:spacing w:before="100" w:after="100" w:line="360" w:lineRule="auto"/>
        <w:rPr>
          <w:rFonts w:ascii="Times" w:hAnsi="Times" w:cs="Times"/>
          <w:color w:val="222222"/>
        </w:rPr>
      </w:pPr>
      <w:r w:rsidRPr="007B4EE7">
        <w:rPr>
          <w:rFonts w:ascii="Times" w:hAnsi="Times" w:cs="Times"/>
          <w:color w:val="222222"/>
        </w:rPr>
        <w:t>Before the lesson, get two or three toonies, and two or three $5</w:t>
      </w:r>
      <w:r w:rsidR="00A70D52" w:rsidRPr="007B4EE7">
        <w:rPr>
          <w:rFonts w:ascii="Times" w:hAnsi="Times" w:cs="Times"/>
          <w:color w:val="222222"/>
        </w:rPr>
        <w:t xml:space="preserve"> (or $10)</w:t>
      </w:r>
      <w:r w:rsidRPr="007B4EE7">
        <w:rPr>
          <w:rFonts w:ascii="Times" w:hAnsi="Times" w:cs="Times"/>
          <w:color w:val="222222"/>
        </w:rPr>
        <w:t xml:space="preserve"> bills</w:t>
      </w:r>
      <w:r w:rsidR="00A70D52" w:rsidRPr="007B4EE7">
        <w:rPr>
          <w:rFonts w:ascii="Times" w:hAnsi="Times" w:cs="Times"/>
          <w:color w:val="222222"/>
        </w:rPr>
        <w:t>.</w:t>
      </w:r>
      <w:r w:rsidR="002547A3" w:rsidRPr="007B4EE7">
        <w:rPr>
          <w:rFonts w:ascii="Times" w:hAnsi="Times" w:cs="Times"/>
          <w:color w:val="222222"/>
        </w:rPr>
        <w:t xml:space="preserve"> </w:t>
      </w:r>
      <w:r w:rsidRPr="007B4EE7">
        <w:rPr>
          <w:rFonts w:ascii="Times" w:hAnsi="Times" w:cs="Times"/>
          <w:color w:val="222222"/>
        </w:rPr>
        <w:t>Don’t tell your students about the</w:t>
      </w:r>
      <w:r w:rsidR="00A70D52" w:rsidRPr="007B4EE7">
        <w:rPr>
          <w:rFonts w:ascii="Times" w:hAnsi="Times" w:cs="Times"/>
          <w:color w:val="222222"/>
        </w:rPr>
        <w:t xml:space="preserve"> money; </w:t>
      </w:r>
      <w:r w:rsidRPr="007B4EE7">
        <w:rPr>
          <w:rFonts w:ascii="Times" w:hAnsi="Times" w:cs="Times"/>
          <w:color w:val="222222"/>
        </w:rPr>
        <w:t>just announce that you need two or three (depending on how much money you have) volunteers.</w:t>
      </w:r>
      <w:r w:rsidR="002547A3" w:rsidRPr="007B4EE7">
        <w:rPr>
          <w:rFonts w:ascii="Times" w:hAnsi="Times" w:cs="Times"/>
          <w:color w:val="222222"/>
        </w:rPr>
        <w:t xml:space="preserve"> </w:t>
      </w:r>
      <w:r w:rsidRPr="007B4EE7">
        <w:rPr>
          <w:rFonts w:ascii="Times" w:hAnsi="Times" w:cs="Times"/>
          <w:color w:val="222222"/>
        </w:rPr>
        <w:t>If they ask what for, tell them you can’t say.</w:t>
      </w:r>
      <w:r w:rsidR="002547A3" w:rsidRPr="007B4EE7">
        <w:rPr>
          <w:rFonts w:ascii="Times" w:hAnsi="Times" w:cs="Times"/>
          <w:color w:val="222222"/>
        </w:rPr>
        <w:t xml:space="preserve"> </w:t>
      </w:r>
      <w:r w:rsidRPr="007B4EE7">
        <w:rPr>
          <w:rFonts w:ascii="Times" w:hAnsi="Times" w:cs="Times"/>
          <w:color w:val="222222"/>
        </w:rPr>
        <w:t>Give each volunteer $2. Assure and emphasize to your students that this toonie is theirs to keep.</w:t>
      </w:r>
      <w:r w:rsidR="002547A3" w:rsidRPr="007B4EE7">
        <w:rPr>
          <w:rFonts w:ascii="Times" w:hAnsi="Times" w:cs="Times"/>
          <w:color w:val="222222"/>
        </w:rPr>
        <w:t xml:space="preserve"> </w:t>
      </w:r>
      <w:r w:rsidRPr="007B4EE7">
        <w:rPr>
          <w:rFonts w:ascii="Times" w:hAnsi="Times" w:cs="Times"/>
          <w:color w:val="222222"/>
        </w:rPr>
        <w:t>You are giving it to them.</w:t>
      </w:r>
      <w:r w:rsidR="002547A3" w:rsidRPr="007B4EE7">
        <w:rPr>
          <w:rFonts w:ascii="Times" w:hAnsi="Times" w:cs="Times"/>
          <w:color w:val="222222"/>
        </w:rPr>
        <w:t xml:space="preserve"> </w:t>
      </w:r>
      <w:r w:rsidRPr="007B4EE7">
        <w:rPr>
          <w:rFonts w:ascii="Times" w:hAnsi="Times" w:cs="Times"/>
          <w:color w:val="222222"/>
        </w:rPr>
        <w:t>It is no longer yours, but theirs to use for whatever they wish.</w:t>
      </w:r>
      <w:r w:rsidR="002547A3" w:rsidRPr="007B4EE7">
        <w:rPr>
          <w:rFonts w:ascii="Times" w:hAnsi="Times" w:cs="Times"/>
          <w:color w:val="222222"/>
        </w:rPr>
        <w:t xml:space="preserve"> </w:t>
      </w:r>
      <w:r w:rsidRPr="007B4EE7">
        <w:rPr>
          <w:rFonts w:ascii="Times" w:hAnsi="Times" w:cs="Times"/>
          <w:color w:val="222222"/>
        </w:rPr>
        <w:t xml:space="preserve">They never have to pay you back, and you will not ask for any kind of favour in return, it is simply theirs. </w:t>
      </w:r>
    </w:p>
    <w:p w:rsidR="00A70D52" w:rsidRPr="007B4EE7" w:rsidRDefault="00A70D52">
      <w:pPr>
        <w:spacing w:before="100" w:after="100" w:line="360" w:lineRule="auto"/>
        <w:rPr>
          <w:rFonts w:ascii="Times" w:hAnsi="Times" w:cs="Times"/>
          <w:color w:val="222222"/>
        </w:rPr>
      </w:pPr>
    </w:p>
    <w:p w:rsidR="00D648EA" w:rsidRPr="007B4EE7" w:rsidRDefault="00D648EA">
      <w:pPr>
        <w:spacing w:before="100" w:after="100" w:line="360" w:lineRule="auto"/>
        <w:rPr>
          <w:rFonts w:ascii="Times" w:hAnsi="Times" w:cs="Times"/>
          <w:color w:val="222222"/>
        </w:rPr>
      </w:pPr>
      <w:r w:rsidRPr="007B4EE7">
        <w:rPr>
          <w:rFonts w:ascii="Times" w:hAnsi="Times" w:cs="Times"/>
          <w:color w:val="222222"/>
        </w:rPr>
        <w:t xml:space="preserve">After giving the toonie, ask your volunteers, </w:t>
      </w:r>
      <w:r w:rsidRPr="007B4EE7">
        <w:rPr>
          <w:rFonts w:ascii="Times" w:hAnsi="Times" w:cs="Times"/>
          <w:i/>
          <w:iCs/>
          <w:color w:val="222222"/>
        </w:rPr>
        <w:t>what is the tangible value of that toonie?</w:t>
      </w:r>
      <w:r w:rsidRPr="007B4EE7">
        <w:rPr>
          <w:rFonts w:ascii="Times" w:hAnsi="Times" w:cs="Times"/>
          <w:color w:val="222222"/>
        </w:rPr>
        <w:t xml:space="preserve"> You will probably get answers of a coffee, or candy bar, or lots of candy at the bulk store, etc.</w:t>
      </w:r>
      <w:r w:rsidR="002547A3" w:rsidRPr="007B4EE7">
        <w:rPr>
          <w:rFonts w:ascii="Times" w:hAnsi="Times" w:cs="Times"/>
          <w:color w:val="222222"/>
        </w:rPr>
        <w:t xml:space="preserve"> </w:t>
      </w:r>
      <w:r w:rsidRPr="007B4EE7">
        <w:rPr>
          <w:rFonts w:ascii="Times" w:hAnsi="Times" w:cs="Times"/>
          <w:color w:val="222222"/>
        </w:rPr>
        <w:t>Hopefully they will talk for a while, and put genuine value on it.</w:t>
      </w:r>
      <w:r w:rsidR="002547A3" w:rsidRPr="007B4EE7">
        <w:rPr>
          <w:rFonts w:ascii="Times" w:hAnsi="Times" w:cs="Times"/>
          <w:color w:val="222222"/>
        </w:rPr>
        <w:t xml:space="preserve"> </w:t>
      </w:r>
      <w:r w:rsidRPr="007B4EE7">
        <w:rPr>
          <w:rFonts w:ascii="Times" w:hAnsi="Times" w:cs="Times"/>
          <w:color w:val="222222"/>
        </w:rPr>
        <w:t xml:space="preserve">Let the volunteers rejoin the group. </w:t>
      </w:r>
    </w:p>
    <w:p w:rsidR="00A70D52" w:rsidRPr="007B4EE7" w:rsidRDefault="00A70D52">
      <w:pPr>
        <w:spacing w:before="100" w:after="100" w:line="360" w:lineRule="auto"/>
        <w:rPr>
          <w:rFonts w:ascii="Times" w:hAnsi="Times" w:cs="Times"/>
          <w:b/>
          <w:bCs/>
        </w:rPr>
      </w:pPr>
    </w:p>
    <w:p w:rsidR="00A70D52" w:rsidRPr="007B4EE7" w:rsidRDefault="00A70D52">
      <w:pPr>
        <w:spacing w:before="100" w:after="100" w:line="360" w:lineRule="auto"/>
        <w:rPr>
          <w:rFonts w:ascii="Times" w:hAnsi="Times" w:cs="Times"/>
          <w:b/>
          <w:bCs/>
        </w:rPr>
      </w:pPr>
    </w:p>
    <w:p w:rsidR="00D648EA" w:rsidRPr="007B4EE7" w:rsidRDefault="00D648EA">
      <w:pPr>
        <w:spacing w:before="100" w:after="100" w:line="360" w:lineRule="auto"/>
        <w:rPr>
          <w:rFonts w:ascii="Times" w:hAnsi="Times" w:cs="Times"/>
          <w:b/>
          <w:bCs/>
          <w:sz w:val="28"/>
          <w:szCs w:val="28"/>
        </w:rPr>
      </w:pPr>
      <w:r w:rsidRPr="007B4EE7">
        <w:rPr>
          <w:rFonts w:ascii="Times" w:hAnsi="Times" w:cs="Times"/>
          <w:b/>
          <w:bCs/>
          <w:sz w:val="28"/>
          <w:szCs w:val="28"/>
        </w:rPr>
        <w:t>Action</w:t>
      </w:r>
    </w:p>
    <w:p w:rsidR="00A70D52" w:rsidRPr="007B4EE7" w:rsidRDefault="00A70D52">
      <w:pPr>
        <w:spacing w:before="100" w:after="100" w:line="360" w:lineRule="auto"/>
        <w:rPr>
          <w:rFonts w:ascii="Times" w:hAnsi="Times" w:cs="Times"/>
          <w:color w:val="222222"/>
        </w:rPr>
      </w:pPr>
    </w:p>
    <w:p w:rsidR="00D648EA" w:rsidRPr="007B4EE7" w:rsidRDefault="00D648EA">
      <w:pPr>
        <w:spacing w:before="100" w:after="100" w:line="360" w:lineRule="auto"/>
        <w:rPr>
          <w:rFonts w:ascii="Times" w:hAnsi="Times" w:cs="Times"/>
          <w:color w:val="222222"/>
        </w:rPr>
      </w:pPr>
      <w:r w:rsidRPr="007B4EE7">
        <w:rPr>
          <w:rFonts w:ascii="Times" w:hAnsi="Times" w:cs="Times"/>
          <w:color w:val="222222"/>
        </w:rPr>
        <w:t>Read Matthew 4:1- 11</w:t>
      </w:r>
    </w:p>
    <w:p w:rsidR="00D648EA" w:rsidRPr="007B4EE7" w:rsidRDefault="00D648EA">
      <w:pPr>
        <w:spacing w:line="360" w:lineRule="auto"/>
        <w:rPr>
          <w:rFonts w:ascii="Times" w:hAnsi="Times" w:cs="Times"/>
          <w:b/>
          <w:bCs/>
          <w:color w:val="222222"/>
        </w:rPr>
      </w:pPr>
      <w:r w:rsidRPr="007B4EE7">
        <w:rPr>
          <w:rFonts w:ascii="Times" w:hAnsi="Times" w:cs="Times"/>
          <w:b/>
          <w:bCs/>
          <w:color w:val="222222"/>
        </w:rPr>
        <w:t>Ask:</w:t>
      </w:r>
      <w:r w:rsidR="002547A3" w:rsidRPr="007B4EE7">
        <w:rPr>
          <w:rFonts w:ascii="Times" w:hAnsi="Times" w:cs="Times"/>
          <w:color w:val="222222"/>
        </w:rPr>
        <w:t xml:space="preserve"> </w:t>
      </w:r>
      <w:r w:rsidRPr="007B4EE7">
        <w:rPr>
          <w:rFonts w:ascii="Times" w:hAnsi="Times" w:cs="Times"/>
          <w:i/>
          <w:iCs/>
          <w:color w:val="222222"/>
        </w:rPr>
        <w:t xml:space="preserve">What do you know about Fasting? </w:t>
      </w:r>
    </w:p>
    <w:p w:rsidR="00D648EA" w:rsidRPr="007B4EE7" w:rsidRDefault="00D648EA" w:rsidP="00A70D52">
      <w:pPr>
        <w:spacing w:line="360" w:lineRule="auto"/>
        <w:rPr>
          <w:rFonts w:ascii="Times" w:hAnsi="Times" w:cs="Times"/>
          <w:color w:val="222222"/>
        </w:rPr>
      </w:pPr>
      <w:r w:rsidRPr="007B4EE7">
        <w:rPr>
          <w:rFonts w:ascii="Times" w:hAnsi="Times" w:cs="Times"/>
          <w:color w:val="222222"/>
        </w:rPr>
        <w:t>The most common answer will be giving up of food, but there are many others like giving up sugar, coffee, and even non-food things like, TV, or even talking. Encourage students to give reasons for fasting.</w:t>
      </w:r>
      <w:r w:rsidR="002547A3" w:rsidRPr="007B4EE7">
        <w:rPr>
          <w:rFonts w:ascii="Times" w:hAnsi="Times" w:cs="Times"/>
          <w:color w:val="222222"/>
        </w:rPr>
        <w:t xml:space="preserve"> </w:t>
      </w:r>
      <w:r w:rsidRPr="007B4EE7">
        <w:rPr>
          <w:rFonts w:ascii="Times" w:hAnsi="Times" w:cs="Times"/>
          <w:color w:val="222222"/>
        </w:rPr>
        <w:t>Some won’t know any, while other common answers will be:</w:t>
      </w:r>
      <w:r w:rsidR="002547A3" w:rsidRPr="007B4EE7">
        <w:rPr>
          <w:rFonts w:ascii="Times" w:hAnsi="Times" w:cs="Times"/>
          <w:color w:val="222222"/>
        </w:rPr>
        <w:t xml:space="preserve"> </w:t>
      </w:r>
      <w:r w:rsidRPr="007B4EE7">
        <w:rPr>
          <w:rFonts w:ascii="Times" w:hAnsi="Times" w:cs="Times"/>
          <w:color w:val="222222"/>
        </w:rPr>
        <w:t xml:space="preserve">to spend time on God, build discipline, etc. </w:t>
      </w:r>
    </w:p>
    <w:p w:rsidR="00A70D52" w:rsidRPr="007B4EE7" w:rsidRDefault="00A70D52" w:rsidP="00A70D52">
      <w:pPr>
        <w:spacing w:line="360" w:lineRule="auto"/>
        <w:rPr>
          <w:rFonts w:ascii="Times" w:hAnsi="Times" w:cs="Times"/>
          <w:color w:val="222222"/>
        </w:rPr>
      </w:pPr>
    </w:p>
    <w:p w:rsidR="00A70D52" w:rsidRPr="007B4EE7" w:rsidRDefault="00D648EA">
      <w:pPr>
        <w:spacing w:before="100" w:after="100" w:line="360" w:lineRule="auto"/>
        <w:rPr>
          <w:rFonts w:ascii="Times" w:hAnsi="Times" w:cs="Times"/>
          <w:color w:val="222222"/>
        </w:rPr>
      </w:pPr>
      <w:r w:rsidRPr="007B4EE7">
        <w:rPr>
          <w:rFonts w:ascii="Times" w:hAnsi="Times" w:cs="Times"/>
          <w:color w:val="222222"/>
        </w:rPr>
        <w:t>At this point, tell your volunteers with the $2, that they have the opportunity to give up the toonie.</w:t>
      </w:r>
      <w:r w:rsidR="002547A3" w:rsidRPr="007B4EE7">
        <w:rPr>
          <w:rFonts w:ascii="Times" w:hAnsi="Times" w:cs="Times"/>
          <w:color w:val="222222"/>
        </w:rPr>
        <w:t xml:space="preserve"> </w:t>
      </w:r>
      <w:r w:rsidRPr="007B4EE7">
        <w:rPr>
          <w:rFonts w:ascii="Times" w:hAnsi="Times" w:cs="Times"/>
          <w:color w:val="222222"/>
        </w:rPr>
        <w:t xml:space="preserve">Assure them that you will have no hard feelings if they choose to keep it, and </w:t>
      </w:r>
      <w:r w:rsidRPr="007B4EE7">
        <w:rPr>
          <w:rFonts w:ascii="Times" w:hAnsi="Times" w:cs="Times"/>
          <w:color w:val="222222"/>
        </w:rPr>
        <w:lastRenderedPageBreak/>
        <w:t>you gave it to them with no expectations of getting it back.</w:t>
      </w:r>
      <w:r w:rsidR="002547A3" w:rsidRPr="007B4EE7">
        <w:rPr>
          <w:rFonts w:ascii="Times" w:hAnsi="Times" w:cs="Times"/>
          <w:color w:val="222222"/>
        </w:rPr>
        <w:t xml:space="preserve"> </w:t>
      </w:r>
      <w:r w:rsidRPr="007B4EE7">
        <w:rPr>
          <w:rFonts w:ascii="Times" w:hAnsi="Times" w:cs="Times"/>
          <w:color w:val="222222"/>
        </w:rPr>
        <w:t>If they would like to buy coffee or candy with it, it is theirs.</w:t>
      </w:r>
    </w:p>
    <w:p w:rsidR="00D648EA" w:rsidRPr="007B4EE7" w:rsidRDefault="00D648EA">
      <w:pPr>
        <w:spacing w:before="100" w:after="100" w:line="360" w:lineRule="auto"/>
        <w:rPr>
          <w:rFonts w:ascii="Times" w:hAnsi="Times" w:cs="Times"/>
          <w:color w:val="222222"/>
        </w:rPr>
      </w:pPr>
      <w:r w:rsidRPr="007B4EE7">
        <w:rPr>
          <w:rFonts w:ascii="Times" w:hAnsi="Times" w:cs="Times"/>
          <w:color w:val="222222"/>
        </w:rPr>
        <w:t xml:space="preserve"> </w:t>
      </w:r>
    </w:p>
    <w:p w:rsidR="00D648EA" w:rsidRPr="007B4EE7" w:rsidRDefault="00A70D52">
      <w:pPr>
        <w:spacing w:before="100" w:after="100" w:line="360" w:lineRule="auto"/>
        <w:rPr>
          <w:rFonts w:ascii="Times" w:hAnsi="Times" w:cs="Times"/>
          <w:i/>
          <w:iCs/>
          <w:color w:val="222222"/>
        </w:rPr>
      </w:pPr>
      <w:r w:rsidRPr="007B4EE7">
        <w:rPr>
          <w:rFonts w:ascii="Times" w:hAnsi="Times" w:cs="Times"/>
          <w:b/>
          <w:bCs/>
          <w:color w:val="222222"/>
        </w:rPr>
        <w:t>Prompt</w:t>
      </w:r>
      <w:r w:rsidR="00D648EA" w:rsidRPr="007B4EE7">
        <w:rPr>
          <w:rFonts w:ascii="Times" w:hAnsi="Times" w:cs="Times"/>
          <w:b/>
          <w:bCs/>
          <w:color w:val="222222"/>
        </w:rPr>
        <w:t>:</w:t>
      </w:r>
      <w:r w:rsidR="002547A3" w:rsidRPr="007B4EE7">
        <w:rPr>
          <w:rFonts w:ascii="Times" w:hAnsi="Times" w:cs="Times"/>
          <w:i/>
          <w:iCs/>
          <w:color w:val="222222"/>
        </w:rPr>
        <w:t xml:space="preserve"> </w:t>
      </w:r>
      <w:r w:rsidR="00D648EA" w:rsidRPr="007B4EE7">
        <w:rPr>
          <w:rFonts w:ascii="Times" w:hAnsi="Times" w:cs="Times"/>
          <w:i/>
          <w:iCs/>
          <w:color w:val="222222"/>
        </w:rPr>
        <w:t>In our story, Jesus is fasting in the desert.</w:t>
      </w:r>
      <w:r w:rsidR="002547A3" w:rsidRPr="007B4EE7">
        <w:rPr>
          <w:rFonts w:ascii="Times" w:hAnsi="Times" w:cs="Times"/>
          <w:i/>
          <w:iCs/>
          <w:color w:val="222222"/>
        </w:rPr>
        <w:t xml:space="preserve"> </w:t>
      </w:r>
      <w:r w:rsidR="00D648EA" w:rsidRPr="007B4EE7">
        <w:rPr>
          <w:rFonts w:ascii="Times" w:hAnsi="Times" w:cs="Times"/>
          <w:i/>
          <w:iCs/>
          <w:color w:val="222222"/>
        </w:rPr>
        <w:t>Much like those who just gave up the toonie, Jesus has intentionally decided to give up something of value to him.</w:t>
      </w:r>
      <w:r w:rsidR="002547A3" w:rsidRPr="007B4EE7">
        <w:rPr>
          <w:rFonts w:ascii="Times" w:hAnsi="Times" w:cs="Times"/>
          <w:i/>
          <w:iCs/>
          <w:color w:val="222222"/>
        </w:rPr>
        <w:t xml:space="preserve"> </w:t>
      </w:r>
      <w:r w:rsidR="00D648EA" w:rsidRPr="007B4EE7">
        <w:rPr>
          <w:rFonts w:ascii="Times" w:hAnsi="Times" w:cs="Times"/>
          <w:i/>
          <w:iCs/>
          <w:color w:val="222222"/>
        </w:rPr>
        <w:t>Immediately following this passage, Jesus began his ministry.</w:t>
      </w:r>
      <w:r w:rsidR="002547A3" w:rsidRPr="007B4EE7">
        <w:rPr>
          <w:rFonts w:ascii="Times" w:hAnsi="Times" w:cs="Times"/>
          <w:i/>
          <w:iCs/>
          <w:color w:val="222222"/>
        </w:rPr>
        <w:t xml:space="preserve"> </w:t>
      </w:r>
      <w:r w:rsidR="00D648EA" w:rsidRPr="007B4EE7">
        <w:rPr>
          <w:rFonts w:ascii="Times" w:hAnsi="Times" w:cs="Times"/>
          <w:i/>
          <w:iCs/>
          <w:color w:val="222222"/>
        </w:rPr>
        <w:t>Fasting is a way that we spend time with God in preparation for what he has called us to in our lives.</w:t>
      </w:r>
      <w:r w:rsidR="002547A3" w:rsidRPr="007B4EE7">
        <w:rPr>
          <w:rFonts w:ascii="Times" w:hAnsi="Times" w:cs="Times"/>
          <w:i/>
          <w:iCs/>
          <w:color w:val="222222"/>
        </w:rPr>
        <w:t xml:space="preserve"> </w:t>
      </w:r>
      <w:r w:rsidR="00D648EA" w:rsidRPr="007B4EE7">
        <w:rPr>
          <w:rFonts w:ascii="Times" w:hAnsi="Times" w:cs="Times"/>
          <w:i/>
          <w:iCs/>
          <w:color w:val="222222"/>
        </w:rPr>
        <w:t>Whether that means being a leader in our church or even a leader in our local community, fasting is one way we can prepare for this. There is another interesting point in this passage though.</w:t>
      </w:r>
      <w:r w:rsidR="002547A3" w:rsidRPr="007B4EE7">
        <w:rPr>
          <w:rFonts w:ascii="Times" w:hAnsi="Times" w:cs="Times"/>
          <w:i/>
          <w:iCs/>
          <w:color w:val="222222"/>
        </w:rPr>
        <w:t xml:space="preserve"> </w:t>
      </w:r>
      <w:r w:rsidR="00D648EA" w:rsidRPr="007B4EE7">
        <w:rPr>
          <w:rFonts w:ascii="Times" w:hAnsi="Times" w:cs="Times"/>
          <w:i/>
          <w:iCs/>
          <w:color w:val="222222"/>
        </w:rPr>
        <w:t>Jesus has not eaten for forty days, and one of the ways the Devil tempts him is to tell him to make bread from stones.</w:t>
      </w:r>
      <w:r w:rsidR="002547A3" w:rsidRPr="007B4EE7">
        <w:rPr>
          <w:rFonts w:ascii="Times" w:hAnsi="Times" w:cs="Times"/>
          <w:i/>
          <w:iCs/>
          <w:color w:val="222222"/>
        </w:rPr>
        <w:t xml:space="preserve"> </w:t>
      </w:r>
      <w:r w:rsidR="00D648EA" w:rsidRPr="007B4EE7">
        <w:rPr>
          <w:rFonts w:ascii="Times" w:hAnsi="Times" w:cs="Times"/>
          <w:i/>
          <w:iCs/>
          <w:color w:val="222222"/>
        </w:rPr>
        <w:t>Jesus says no, quoting the Old Testament that says “man does not live on bread alone.”</w:t>
      </w:r>
      <w:r w:rsidR="002547A3" w:rsidRPr="007B4EE7">
        <w:rPr>
          <w:rFonts w:ascii="Times" w:hAnsi="Times" w:cs="Times"/>
          <w:i/>
          <w:iCs/>
          <w:color w:val="222222"/>
        </w:rPr>
        <w:t xml:space="preserve"> </w:t>
      </w:r>
      <w:r w:rsidR="00D648EA" w:rsidRPr="007B4EE7">
        <w:rPr>
          <w:rFonts w:ascii="Times" w:hAnsi="Times" w:cs="Times"/>
          <w:i/>
          <w:iCs/>
          <w:color w:val="222222"/>
        </w:rPr>
        <w:t>So, what’s wrong with bread then that Jesus had to give it up?</w:t>
      </w:r>
    </w:p>
    <w:p w:rsidR="00A75AA7" w:rsidRPr="007B4EE7" w:rsidRDefault="00D648EA">
      <w:pPr>
        <w:spacing w:before="100" w:after="100" w:line="360" w:lineRule="auto"/>
        <w:rPr>
          <w:rFonts w:ascii="Times" w:hAnsi="Times" w:cs="Times"/>
          <w:color w:val="222222"/>
        </w:rPr>
      </w:pPr>
      <w:r w:rsidRPr="007B4EE7">
        <w:rPr>
          <w:rFonts w:ascii="Times" w:hAnsi="Times" w:cs="Times"/>
          <w:color w:val="222222"/>
        </w:rPr>
        <w:t>Students may give reasons, some far-fetched, but some that may actually sound reasonable.</w:t>
      </w:r>
      <w:r w:rsidR="002547A3" w:rsidRPr="007B4EE7">
        <w:rPr>
          <w:rFonts w:ascii="Times" w:hAnsi="Times" w:cs="Times"/>
          <w:color w:val="222222"/>
        </w:rPr>
        <w:t xml:space="preserve"> </w:t>
      </w:r>
      <w:r w:rsidRPr="007B4EE7">
        <w:rPr>
          <w:rFonts w:ascii="Times" w:hAnsi="Times" w:cs="Times"/>
          <w:color w:val="222222"/>
        </w:rPr>
        <w:t xml:space="preserve">However, the answer is </w:t>
      </w:r>
      <w:r w:rsidRPr="007B4EE7">
        <w:rPr>
          <w:rFonts w:ascii="Times" w:hAnsi="Times" w:cs="Times"/>
          <w:i/>
          <w:iCs/>
          <w:color w:val="222222"/>
        </w:rPr>
        <w:t>nothing</w:t>
      </w:r>
      <w:r w:rsidRPr="007B4EE7">
        <w:rPr>
          <w:rFonts w:ascii="Times" w:hAnsi="Times" w:cs="Times"/>
          <w:color w:val="222222"/>
        </w:rPr>
        <w:t>.</w:t>
      </w:r>
      <w:r w:rsidR="002547A3" w:rsidRPr="007B4EE7">
        <w:rPr>
          <w:rFonts w:ascii="Times" w:hAnsi="Times" w:cs="Times"/>
          <w:color w:val="222222"/>
        </w:rPr>
        <w:t xml:space="preserve"> </w:t>
      </w:r>
    </w:p>
    <w:p w:rsidR="00D648EA" w:rsidRPr="007B4EE7" w:rsidRDefault="00A75AA7">
      <w:pPr>
        <w:spacing w:before="100" w:after="100" w:line="360" w:lineRule="auto"/>
        <w:rPr>
          <w:rFonts w:ascii="Times" w:hAnsi="Times" w:cs="Times"/>
          <w:color w:val="222222"/>
        </w:rPr>
      </w:pPr>
      <w:r w:rsidRPr="007B4EE7">
        <w:rPr>
          <w:rFonts w:ascii="Times" w:hAnsi="Times" w:cs="Times"/>
          <w:b/>
          <w:color w:val="222222"/>
        </w:rPr>
        <w:t xml:space="preserve">Prompt: </w:t>
      </w:r>
      <w:r w:rsidRPr="007B4EE7">
        <w:rPr>
          <w:rFonts w:ascii="Times" w:hAnsi="Times" w:cs="Times"/>
          <w:i/>
          <w:color w:val="222222"/>
        </w:rPr>
        <w:t>I</w:t>
      </w:r>
      <w:r w:rsidR="00D648EA" w:rsidRPr="007B4EE7">
        <w:rPr>
          <w:rFonts w:ascii="Times" w:hAnsi="Times" w:cs="Times"/>
          <w:i/>
          <w:iCs/>
          <w:color w:val="222222"/>
        </w:rPr>
        <w:t>n and of itself, there is nothing wrong with bread.</w:t>
      </w:r>
      <w:r w:rsidR="002547A3" w:rsidRPr="007B4EE7">
        <w:rPr>
          <w:rFonts w:ascii="Times" w:hAnsi="Times" w:cs="Times"/>
          <w:i/>
          <w:iCs/>
          <w:color w:val="222222"/>
        </w:rPr>
        <w:t xml:space="preserve"> </w:t>
      </w:r>
      <w:r w:rsidR="00D648EA" w:rsidRPr="007B4EE7">
        <w:rPr>
          <w:rFonts w:ascii="Times" w:hAnsi="Times" w:cs="Times"/>
          <w:i/>
          <w:iCs/>
          <w:color w:val="222222"/>
        </w:rPr>
        <w:t>Jesus is not condemning bread as bad.</w:t>
      </w:r>
      <w:r w:rsidR="002547A3" w:rsidRPr="007B4EE7">
        <w:rPr>
          <w:rFonts w:ascii="Times" w:hAnsi="Times" w:cs="Times"/>
          <w:i/>
          <w:iCs/>
          <w:color w:val="222222"/>
        </w:rPr>
        <w:t xml:space="preserve"> </w:t>
      </w:r>
      <w:r w:rsidR="00D648EA" w:rsidRPr="007B4EE7">
        <w:rPr>
          <w:rFonts w:ascii="Times" w:hAnsi="Times" w:cs="Times"/>
          <w:i/>
          <w:iCs/>
          <w:color w:val="222222"/>
        </w:rPr>
        <w:t xml:space="preserve">What Jesus is saying here is that bread is not what sustains us; God sustains us. </w:t>
      </w:r>
    </w:p>
    <w:p w:rsidR="00A75AA7" w:rsidRPr="007B4EE7" w:rsidRDefault="00A75AA7">
      <w:pPr>
        <w:spacing w:before="100" w:after="100" w:line="360" w:lineRule="auto"/>
        <w:rPr>
          <w:rFonts w:ascii="Times" w:hAnsi="Times" w:cs="Times"/>
          <w:color w:val="222222"/>
        </w:rPr>
      </w:pPr>
    </w:p>
    <w:p w:rsidR="00D648EA" w:rsidRPr="007B4EE7" w:rsidRDefault="00D648EA">
      <w:pPr>
        <w:spacing w:before="100" w:after="100" w:line="360" w:lineRule="auto"/>
        <w:rPr>
          <w:rFonts w:ascii="Times" w:hAnsi="Times" w:cs="Times"/>
          <w:color w:val="222222"/>
        </w:rPr>
      </w:pPr>
      <w:r w:rsidRPr="007B4EE7">
        <w:rPr>
          <w:rFonts w:ascii="Times" w:hAnsi="Times" w:cs="Times"/>
          <w:color w:val="222222"/>
        </w:rPr>
        <w:t xml:space="preserve">Have some students read Matthew 6:16-18. </w:t>
      </w:r>
    </w:p>
    <w:p w:rsidR="00D648EA" w:rsidRPr="007B4EE7" w:rsidRDefault="00A75AA7">
      <w:pPr>
        <w:spacing w:before="100" w:after="100" w:line="360" w:lineRule="auto"/>
        <w:rPr>
          <w:rFonts w:ascii="Times" w:hAnsi="Times" w:cs="Times"/>
          <w:i/>
          <w:iCs/>
          <w:color w:val="222222"/>
        </w:rPr>
      </w:pPr>
      <w:r w:rsidRPr="007B4EE7">
        <w:rPr>
          <w:rFonts w:ascii="Times" w:hAnsi="Times" w:cs="Times"/>
          <w:b/>
          <w:iCs/>
          <w:color w:val="222222"/>
        </w:rPr>
        <w:t xml:space="preserve">Prompt: </w:t>
      </w:r>
      <w:r w:rsidR="00D648EA" w:rsidRPr="007B4EE7">
        <w:rPr>
          <w:rFonts w:ascii="Times" w:hAnsi="Times" w:cs="Times"/>
          <w:i/>
          <w:iCs/>
          <w:color w:val="222222"/>
        </w:rPr>
        <w:t>Let’s go back to the volunteers who gave up the toonie.</w:t>
      </w:r>
      <w:r w:rsidR="002547A3" w:rsidRPr="007B4EE7">
        <w:rPr>
          <w:rFonts w:ascii="Times" w:hAnsi="Times" w:cs="Times"/>
          <w:i/>
          <w:iCs/>
          <w:color w:val="222222"/>
        </w:rPr>
        <w:t xml:space="preserve"> </w:t>
      </w:r>
      <w:r w:rsidR="00D648EA" w:rsidRPr="007B4EE7">
        <w:rPr>
          <w:rFonts w:ascii="Times" w:hAnsi="Times" w:cs="Times"/>
          <w:i/>
          <w:iCs/>
          <w:color w:val="222222"/>
        </w:rPr>
        <w:t xml:space="preserve">Now, as a youth leader, I don’t sustain you, God does, but in the sense of this illustration, what is giving up the toonie really saying? </w:t>
      </w:r>
      <w:r w:rsidR="00D648EA" w:rsidRPr="007B4EE7">
        <w:rPr>
          <w:rFonts w:ascii="Times" w:hAnsi="Times" w:cs="Times"/>
          <w:color w:val="222222"/>
        </w:rPr>
        <w:t>(That it isn’t an essential thing for me to have).</w:t>
      </w:r>
      <w:r w:rsidR="002547A3" w:rsidRPr="007B4EE7">
        <w:rPr>
          <w:rFonts w:ascii="Times" w:hAnsi="Times" w:cs="Times"/>
          <w:color w:val="222222"/>
        </w:rPr>
        <w:t xml:space="preserve"> </w:t>
      </w:r>
      <w:r w:rsidR="00D648EA" w:rsidRPr="007B4EE7">
        <w:rPr>
          <w:rFonts w:ascii="Times" w:hAnsi="Times" w:cs="Times"/>
          <w:i/>
          <w:iCs/>
          <w:color w:val="222222"/>
        </w:rPr>
        <w:t>Jesus is teaching about fasting in Matthew 6:16-18, and he is emphasizing the importance of not making a spectacle of fasting.</w:t>
      </w:r>
      <w:r w:rsidR="002547A3" w:rsidRPr="007B4EE7">
        <w:rPr>
          <w:rFonts w:ascii="Times" w:hAnsi="Times" w:cs="Times"/>
          <w:i/>
          <w:iCs/>
          <w:color w:val="222222"/>
        </w:rPr>
        <w:t xml:space="preserve"> </w:t>
      </w:r>
      <w:r w:rsidR="00D648EA" w:rsidRPr="007B4EE7">
        <w:rPr>
          <w:rFonts w:ascii="Times" w:hAnsi="Times" w:cs="Times"/>
          <w:i/>
          <w:iCs/>
          <w:color w:val="222222"/>
        </w:rPr>
        <w:t>Fasting is not for our own glory, or to build into our own reputation of how spiritual we are.</w:t>
      </w:r>
      <w:r w:rsidR="002547A3" w:rsidRPr="007B4EE7">
        <w:rPr>
          <w:rFonts w:ascii="Times" w:hAnsi="Times" w:cs="Times"/>
          <w:i/>
          <w:iCs/>
          <w:color w:val="222222"/>
        </w:rPr>
        <w:t xml:space="preserve"> </w:t>
      </w:r>
      <w:r w:rsidR="00D648EA" w:rsidRPr="007B4EE7">
        <w:rPr>
          <w:rFonts w:ascii="Times" w:hAnsi="Times" w:cs="Times"/>
          <w:i/>
          <w:iCs/>
          <w:color w:val="222222"/>
        </w:rPr>
        <w:t>Instead, fasting is about giving something up as an expression that God is what sustains us.</w:t>
      </w:r>
      <w:r w:rsidRPr="007B4EE7">
        <w:rPr>
          <w:rFonts w:ascii="Times" w:hAnsi="Times" w:cs="Times"/>
          <w:i/>
          <w:iCs/>
          <w:color w:val="222222"/>
        </w:rPr>
        <w:t xml:space="preserve"> </w:t>
      </w:r>
      <w:r w:rsidR="00D648EA" w:rsidRPr="007B4EE7">
        <w:rPr>
          <w:rFonts w:ascii="Times" w:hAnsi="Times" w:cs="Times"/>
          <w:i/>
          <w:iCs/>
          <w:color w:val="222222"/>
        </w:rPr>
        <w:t>In Matthew 6, Jesus says that if we are fasting to build our reputation, that is all we will get, a reputation.</w:t>
      </w:r>
      <w:r w:rsidR="002547A3" w:rsidRPr="007B4EE7">
        <w:rPr>
          <w:rFonts w:ascii="Times" w:hAnsi="Times" w:cs="Times"/>
          <w:i/>
          <w:iCs/>
          <w:color w:val="222222"/>
        </w:rPr>
        <w:t xml:space="preserve"> </w:t>
      </w:r>
      <w:r w:rsidR="00D648EA" w:rsidRPr="007B4EE7">
        <w:rPr>
          <w:rFonts w:ascii="Times" w:hAnsi="Times" w:cs="Times"/>
          <w:i/>
          <w:iCs/>
          <w:color w:val="222222"/>
        </w:rPr>
        <w:t>But if God is at the centre of our fasting, then Jesus tells us that God will reward us.</w:t>
      </w:r>
      <w:r w:rsidR="002547A3" w:rsidRPr="007B4EE7">
        <w:rPr>
          <w:rFonts w:ascii="Times" w:hAnsi="Times" w:cs="Times"/>
          <w:color w:val="222222"/>
        </w:rPr>
        <w:t xml:space="preserve"> </w:t>
      </w:r>
    </w:p>
    <w:p w:rsidR="00D648EA" w:rsidRPr="007B4EE7" w:rsidRDefault="00D648EA">
      <w:pPr>
        <w:spacing w:before="100" w:after="100" w:line="360" w:lineRule="auto"/>
        <w:rPr>
          <w:rFonts w:ascii="Times" w:hAnsi="Times" w:cs="Times"/>
          <w:color w:val="222222"/>
        </w:rPr>
      </w:pPr>
    </w:p>
    <w:p w:rsidR="00D648EA" w:rsidRPr="007B4EE7" w:rsidRDefault="00D648EA" w:rsidP="00A75AA7">
      <w:pPr>
        <w:spacing w:before="100" w:after="100" w:line="360" w:lineRule="auto"/>
        <w:rPr>
          <w:rFonts w:ascii="Times" w:hAnsi="Times" w:cs="Times"/>
          <w:color w:val="222222"/>
        </w:rPr>
      </w:pPr>
      <w:r w:rsidRPr="007B4EE7">
        <w:rPr>
          <w:rFonts w:ascii="Times" w:hAnsi="Times" w:cs="Times"/>
          <w:color w:val="222222"/>
        </w:rPr>
        <w:lastRenderedPageBreak/>
        <w:t xml:space="preserve">Have the students discuss the follow question in pairs or groups of 3: </w:t>
      </w:r>
      <w:r w:rsidRPr="007B4EE7">
        <w:rPr>
          <w:rFonts w:ascii="Times" w:hAnsi="Times" w:cs="Times"/>
          <w:i/>
          <w:iCs/>
          <w:color w:val="222222"/>
        </w:rPr>
        <w:t>What are some of the rewards from fasting?</w:t>
      </w:r>
      <w:r w:rsidRPr="007B4EE7">
        <w:rPr>
          <w:rFonts w:ascii="Times" w:hAnsi="Times" w:cs="Times"/>
          <w:color w:val="222222"/>
        </w:rPr>
        <w:t xml:space="preserve"> </w:t>
      </w:r>
    </w:p>
    <w:p w:rsidR="00D648EA" w:rsidRPr="007B4EE7" w:rsidRDefault="00D648EA">
      <w:pPr>
        <w:spacing w:before="100" w:after="100" w:line="360" w:lineRule="auto"/>
        <w:rPr>
          <w:rFonts w:ascii="Times" w:hAnsi="Times" w:cs="Times"/>
          <w:color w:val="222222"/>
        </w:rPr>
      </w:pPr>
      <w:r w:rsidRPr="007B4EE7">
        <w:rPr>
          <w:rFonts w:ascii="Times" w:hAnsi="Times" w:cs="Times"/>
          <w:color w:val="222222"/>
        </w:rPr>
        <w:t xml:space="preserve">Then come back together to share their answers (discipline, time with God, etc). </w:t>
      </w:r>
    </w:p>
    <w:p w:rsidR="00D648EA" w:rsidRPr="007B4EE7" w:rsidRDefault="00D648EA">
      <w:pPr>
        <w:spacing w:before="100" w:after="100" w:line="360" w:lineRule="auto"/>
        <w:rPr>
          <w:rFonts w:ascii="Times" w:hAnsi="Times" w:cs="Times"/>
          <w:color w:val="222222"/>
        </w:rPr>
      </w:pPr>
    </w:p>
    <w:p w:rsidR="00A75AA7" w:rsidRPr="007B4EE7" w:rsidRDefault="00A75AA7">
      <w:pPr>
        <w:spacing w:before="100" w:after="100" w:line="360" w:lineRule="auto"/>
        <w:rPr>
          <w:rFonts w:ascii="Times" w:hAnsi="Times" w:cs="Times"/>
          <w:color w:val="222222"/>
        </w:rPr>
      </w:pPr>
    </w:p>
    <w:p w:rsidR="00D648EA" w:rsidRPr="007B4EE7" w:rsidRDefault="00D648EA">
      <w:pPr>
        <w:spacing w:before="100" w:after="100" w:line="360" w:lineRule="auto"/>
        <w:rPr>
          <w:rFonts w:ascii="Times" w:hAnsi="Times" w:cs="Times"/>
          <w:b/>
          <w:bCs/>
          <w:sz w:val="28"/>
          <w:szCs w:val="28"/>
        </w:rPr>
      </w:pPr>
      <w:r w:rsidRPr="007B4EE7">
        <w:rPr>
          <w:rFonts w:ascii="Times" w:hAnsi="Times" w:cs="Times"/>
          <w:b/>
          <w:bCs/>
          <w:sz w:val="28"/>
          <w:szCs w:val="28"/>
        </w:rPr>
        <w:t>Consolidate</w:t>
      </w:r>
      <w:r w:rsidR="00A75AA7" w:rsidRPr="007B4EE7">
        <w:rPr>
          <w:rFonts w:ascii="Times" w:hAnsi="Times" w:cs="Times"/>
          <w:b/>
          <w:bCs/>
          <w:sz w:val="28"/>
          <w:szCs w:val="28"/>
        </w:rPr>
        <w:t>/Debrief</w:t>
      </w:r>
    </w:p>
    <w:p w:rsidR="00A75AA7" w:rsidRPr="007B4EE7" w:rsidRDefault="00A75AA7">
      <w:pPr>
        <w:spacing w:before="100" w:after="100" w:line="360" w:lineRule="auto"/>
        <w:rPr>
          <w:rFonts w:ascii="Times" w:hAnsi="Times" w:cs="Times"/>
          <w:b/>
          <w:bCs/>
        </w:rPr>
      </w:pPr>
    </w:p>
    <w:p w:rsidR="00D648EA" w:rsidRPr="007B4EE7" w:rsidRDefault="00D648EA">
      <w:pPr>
        <w:spacing w:before="100" w:after="100" w:line="360" w:lineRule="auto"/>
        <w:rPr>
          <w:rFonts w:ascii="Times" w:hAnsi="Times" w:cs="Times"/>
          <w:color w:val="222222"/>
        </w:rPr>
      </w:pPr>
      <w:r w:rsidRPr="007B4EE7">
        <w:rPr>
          <w:rFonts w:ascii="Times" w:hAnsi="Times" w:cs="Times"/>
          <w:color w:val="222222"/>
        </w:rPr>
        <w:t xml:space="preserve">Tell your volunteers to think back to the beginning about giving up the toonie. </w:t>
      </w:r>
    </w:p>
    <w:p w:rsidR="00D648EA" w:rsidRPr="007B4EE7" w:rsidRDefault="00D648EA">
      <w:pPr>
        <w:spacing w:line="360" w:lineRule="auto"/>
        <w:rPr>
          <w:rFonts w:ascii="Times" w:hAnsi="Times" w:cs="Times"/>
          <w:b/>
          <w:bCs/>
          <w:color w:val="222222"/>
        </w:rPr>
      </w:pPr>
      <w:r w:rsidRPr="007B4EE7">
        <w:rPr>
          <w:rFonts w:ascii="Times" w:hAnsi="Times" w:cs="Times"/>
          <w:b/>
          <w:bCs/>
          <w:color w:val="222222"/>
        </w:rPr>
        <w:t>Ask:</w:t>
      </w:r>
      <w:r w:rsidR="002547A3" w:rsidRPr="007B4EE7">
        <w:rPr>
          <w:rFonts w:ascii="Times" w:hAnsi="Times" w:cs="Times"/>
          <w:color w:val="222222"/>
        </w:rPr>
        <w:t xml:space="preserve"> </w:t>
      </w:r>
      <w:r w:rsidRPr="007B4EE7">
        <w:rPr>
          <w:rFonts w:ascii="Times" w:hAnsi="Times" w:cs="Times"/>
          <w:i/>
          <w:iCs/>
          <w:color w:val="222222"/>
        </w:rPr>
        <w:t xml:space="preserve">How did you feel giving up the toonie? </w:t>
      </w:r>
    </w:p>
    <w:p w:rsidR="00D648EA" w:rsidRPr="007B4EE7" w:rsidRDefault="00D648EA">
      <w:pPr>
        <w:spacing w:line="360" w:lineRule="auto"/>
        <w:rPr>
          <w:rFonts w:ascii="Times" w:hAnsi="Times" w:cs="Times"/>
          <w:color w:val="222222"/>
        </w:rPr>
      </w:pPr>
      <w:r w:rsidRPr="007B4EE7">
        <w:rPr>
          <w:rFonts w:ascii="Times" w:hAnsi="Times" w:cs="Times"/>
          <w:color w:val="222222"/>
        </w:rPr>
        <w:t xml:space="preserve">(Some will say sad, disappointed. Some will probably say indifferent) </w:t>
      </w:r>
    </w:p>
    <w:p w:rsidR="00D648EA" w:rsidRPr="007B4EE7" w:rsidRDefault="00A75AA7">
      <w:pPr>
        <w:spacing w:before="100" w:after="100" w:line="360" w:lineRule="auto"/>
        <w:rPr>
          <w:rFonts w:ascii="Times" w:hAnsi="Times" w:cs="Times"/>
          <w:i/>
          <w:iCs/>
          <w:color w:val="222222"/>
        </w:rPr>
      </w:pPr>
      <w:r w:rsidRPr="007B4EE7">
        <w:rPr>
          <w:rFonts w:ascii="Times" w:hAnsi="Times" w:cs="Times"/>
          <w:b/>
          <w:iCs/>
          <w:color w:val="222222"/>
        </w:rPr>
        <w:t xml:space="preserve">Prompt: </w:t>
      </w:r>
      <w:r w:rsidR="00D648EA" w:rsidRPr="007B4EE7">
        <w:rPr>
          <w:rFonts w:ascii="Times" w:hAnsi="Times" w:cs="Times"/>
          <w:i/>
          <w:iCs/>
          <w:color w:val="222222"/>
        </w:rPr>
        <w:t>We gave the toonie value, but fasting is showing that God is beyond all value.</w:t>
      </w:r>
      <w:r w:rsidR="002547A3" w:rsidRPr="007B4EE7">
        <w:rPr>
          <w:rFonts w:ascii="Times" w:hAnsi="Times" w:cs="Times"/>
          <w:i/>
          <w:iCs/>
          <w:color w:val="222222"/>
        </w:rPr>
        <w:t xml:space="preserve"> </w:t>
      </w:r>
      <w:r w:rsidR="00D648EA" w:rsidRPr="007B4EE7">
        <w:rPr>
          <w:rFonts w:ascii="Times" w:hAnsi="Times" w:cs="Times"/>
          <w:i/>
          <w:iCs/>
          <w:color w:val="222222"/>
        </w:rPr>
        <w:t>For those that kept the toonie, you still have two dollars, and there is nothing wrong with that, just like how there is nothing wrong with bread in itself.</w:t>
      </w:r>
      <w:r w:rsidR="002547A3" w:rsidRPr="007B4EE7">
        <w:rPr>
          <w:rFonts w:ascii="Times" w:hAnsi="Times" w:cs="Times"/>
          <w:i/>
          <w:iCs/>
          <w:color w:val="222222"/>
        </w:rPr>
        <w:t xml:space="preserve"> </w:t>
      </w:r>
      <w:r w:rsidR="00D648EA" w:rsidRPr="007B4EE7">
        <w:rPr>
          <w:rFonts w:ascii="Times" w:hAnsi="Times" w:cs="Times"/>
          <w:i/>
          <w:iCs/>
          <w:color w:val="222222"/>
        </w:rPr>
        <w:t xml:space="preserve">But fasting is about God being of more value, </w:t>
      </w:r>
      <w:r w:rsidR="00D648EA" w:rsidRPr="007B4EE7">
        <w:rPr>
          <w:rFonts w:ascii="Times" w:hAnsi="Times" w:cs="Times"/>
          <w:color w:val="222222"/>
        </w:rPr>
        <w:t xml:space="preserve">(stand up and take out enough $5 bills for the students who gave up the toonie and give them one each), </w:t>
      </w:r>
      <w:r w:rsidR="00D648EA" w:rsidRPr="007B4EE7">
        <w:rPr>
          <w:rFonts w:ascii="Times" w:hAnsi="Times" w:cs="Times"/>
          <w:i/>
          <w:iCs/>
          <w:color w:val="222222"/>
        </w:rPr>
        <w:t>and God’s reward is far more valuable that anything we could ever give up.</w:t>
      </w:r>
      <w:r w:rsidR="002547A3" w:rsidRPr="007B4EE7">
        <w:rPr>
          <w:rFonts w:ascii="Times" w:hAnsi="Times" w:cs="Times"/>
          <w:i/>
          <w:iCs/>
          <w:color w:val="222222"/>
        </w:rPr>
        <w:t xml:space="preserve"> </w:t>
      </w:r>
      <w:r w:rsidR="00D648EA" w:rsidRPr="007B4EE7">
        <w:rPr>
          <w:rFonts w:ascii="Times" w:hAnsi="Times" w:cs="Times"/>
          <w:i/>
          <w:iCs/>
          <w:color w:val="222222"/>
        </w:rPr>
        <w:t>Jesus promises us in Matthew 6 that when God is the centre of our fasting, he will give us a greater reward than the world ever could.</w:t>
      </w:r>
      <w:r w:rsidR="002547A3" w:rsidRPr="007B4EE7">
        <w:rPr>
          <w:rFonts w:ascii="Times" w:hAnsi="Times" w:cs="Times"/>
          <w:i/>
          <w:iCs/>
          <w:color w:val="222222"/>
        </w:rPr>
        <w:t xml:space="preserve"> </w:t>
      </w:r>
    </w:p>
    <w:p w:rsidR="00A75AA7" w:rsidRPr="007B4EE7" w:rsidRDefault="00A75AA7">
      <w:pPr>
        <w:spacing w:before="100" w:after="100" w:line="360" w:lineRule="auto"/>
        <w:rPr>
          <w:rFonts w:ascii="Times" w:hAnsi="Times" w:cs="Times"/>
          <w:color w:val="222222"/>
        </w:rPr>
      </w:pPr>
    </w:p>
    <w:p w:rsidR="00D648EA" w:rsidRPr="007B4EE7" w:rsidRDefault="00D648EA">
      <w:pPr>
        <w:spacing w:before="100" w:after="100" w:line="360" w:lineRule="auto"/>
        <w:rPr>
          <w:rFonts w:ascii="Times" w:hAnsi="Times" w:cs="Times"/>
          <w:color w:val="222222"/>
        </w:rPr>
      </w:pPr>
      <w:r w:rsidRPr="007B4EE7">
        <w:rPr>
          <w:rFonts w:ascii="Times" w:hAnsi="Times" w:cs="Times"/>
          <w:color w:val="222222"/>
        </w:rPr>
        <w:t>End in prayer, making sure to take prayer requests from the group.</w:t>
      </w:r>
      <w:r w:rsidR="002547A3" w:rsidRPr="007B4EE7">
        <w:rPr>
          <w:rFonts w:ascii="Times" w:hAnsi="Times" w:cs="Times"/>
          <w:color w:val="222222"/>
        </w:rPr>
        <w:t xml:space="preserve"> </w:t>
      </w:r>
      <w:r w:rsidRPr="007B4EE7">
        <w:rPr>
          <w:rFonts w:ascii="Times" w:hAnsi="Times" w:cs="Times"/>
          <w:color w:val="222222"/>
        </w:rPr>
        <w:t xml:space="preserve">Specifically pray about the ways that God shows value to us, and how we can carve out space for him in our lives. </w:t>
      </w:r>
    </w:p>
    <w:p w:rsidR="00A75AA7" w:rsidRPr="007B4EE7" w:rsidRDefault="00A75AA7">
      <w:pPr>
        <w:spacing w:before="100" w:after="100" w:line="360" w:lineRule="auto"/>
        <w:rPr>
          <w:rFonts w:ascii="Times" w:hAnsi="Times" w:cs="Times"/>
          <w:b/>
          <w:bCs/>
          <w:color w:val="222222"/>
        </w:rPr>
      </w:pPr>
    </w:p>
    <w:p w:rsidR="00A75AA7" w:rsidRPr="007B4EE7" w:rsidRDefault="00D648EA">
      <w:pPr>
        <w:spacing w:before="100" w:after="100" w:line="360" w:lineRule="auto"/>
        <w:rPr>
          <w:rFonts w:ascii="Times" w:hAnsi="Times" w:cs="Times"/>
          <w:b/>
          <w:bCs/>
          <w:color w:val="222222"/>
        </w:rPr>
      </w:pPr>
      <w:r w:rsidRPr="007B4EE7">
        <w:rPr>
          <w:rFonts w:ascii="Times" w:hAnsi="Times" w:cs="Times"/>
          <w:b/>
          <w:bCs/>
          <w:color w:val="222222"/>
        </w:rPr>
        <w:t>Breathe In:</w:t>
      </w:r>
      <w:r w:rsidR="002547A3" w:rsidRPr="007B4EE7">
        <w:rPr>
          <w:rFonts w:ascii="Times" w:hAnsi="Times" w:cs="Times"/>
          <w:color w:val="222222"/>
        </w:rPr>
        <w:t xml:space="preserve"> </w:t>
      </w:r>
      <w:r w:rsidR="00A75AA7" w:rsidRPr="007B4EE7">
        <w:rPr>
          <w:rFonts w:ascii="Times" w:hAnsi="Times" w:cs="Times"/>
          <w:color w:val="222222"/>
        </w:rPr>
        <w:t>Ask students to reflect whether there is an area of their life where they can carve out more time for God by giving something up. This could mean turning off their cell phone while they do devotions, or it could mean reading Matthew 6 before they check Facebook or after a sports practice.</w:t>
      </w:r>
    </w:p>
    <w:p w:rsidR="00A75AA7" w:rsidRPr="007B4EE7" w:rsidRDefault="00A75AA7">
      <w:pPr>
        <w:spacing w:before="100" w:after="100" w:line="360" w:lineRule="auto"/>
        <w:rPr>
          <w:rFonts w:ascii="Times" w:hAnsi="Times" w:cs="Times"/>
          <w:b/>
          <w:bCs/>
          <w:color w:val="222222"/>
        </w:rPr>
      </w:pPr>
    </w:p>
    <w:p w:rsidR="00D648EA" w:rsidRPr="007B4EE7" w:rsidRDefault="00D648EA">
      <w:pPr>
        <w:spacing w:before="100" w:after="100" w:line="360" w:lineRule="auto"/>
        <w:rPr>
          <w:rFonts w:ascii="Times" w:hAnsi="Times" w:cs="Times"/>
          <w:b/>
          <w:bCs/>
          <w:color w:val="222222"/>
        </w:rPr>
      </w:pPr>
      <w:r w:rsidRPr="007B4EE7">
        <w:rPr>
          <w:rFonts w:ascii="Times" w:hAnsi="Times" w:cs="Times"/>
          <w:b/>
          <w:bCs/>
          <w:color w:val="222222"/>
        </w:rPr>
        <w:lastRenderedPageBreak/>
        <w:t>Breathe Out:</w:t>
      </w:r>
      <w:r w:rsidR="002547A3" w:rsidRPr="007B4EE7">
        <w:rPr>
          <w:rFonts w:ascii="Times" w:hAnsi="Times" w:cs="Times"/>
          <w:color w:val="222222"/>
        </w:rPr>
        <w:t xml:space="preserve"> </w:t>
      </w:r>
      <w:r w:rsidR="00A75AA7" w:rsidRPr="007B4EE7">
        <w:rPr>
          <w:rFonts w:ascii="Times" w:hAnsi="Times" w:cs="Times"/>
          <w:color w:val="222222"/>
        </w:rPr>
        <w:t>Encourage students to read through Matthew 6 this week (once a day would be ideal). Ask them to pay attention to what verses stand out to them as the read the passage over the week and to share that with a leader or friend (or even as a Facebook status).</w:t>
      </w:r>
    </w:p>
    <w:sectPr w:rsidR="00D648EA" w:rsidRPr="007B4EE7" w:rsidSect="006007B9">
      <w:headerReference w:type="default" r:id="rId7"/>
      <w:footerReference w:type="default" r:id="rId8"/>
      <w:pgSz w:w="12240" w:h="15840"/>
      <w:pgMar w:top="1440" w:right="1797" w:bottom="1440" w:left="17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CCA" w:rsidRDefault="00D87CCA">
      <w:r>
        <w:separator/>
      </w:r>
    </w:p>
  </w:endnote>
  <w:endnote w:type="continuationSeparator" w:id="0">
    <w:p w:rsidR="00D87CCA" w:rsidRDefault="00D87CCA">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8EA" w:rsidRDefault="00D648EA">
    <w:pPr>
      <w:jc w:val="center"/>
    </w:pPr>
    <w:r>
      <w:rPr>
        <w:sz w:val="22"/>
        <w:szCs w:val="22"/>
      </w:rPr>
      <w:t>CBOQ Youth Resource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CCA" w:rsidRDefault="00D87CCA">
      <w:r>
        <w:separator/>
      </w:r>
    </w:p>
  </w:footnote>
  <w:footnote w:type="continuationSeparator" w:id="0">
    <w:p w:rsidR="00D87CCA" w:rsidRDefault="00D87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8EA" w:rsidRDefault="00D648EA">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CD4A48B4">
      <w:start w:val="1"/>
      <w:numFmt w:val="bullet"/>
      <w:lvlText w:val="●"/>
      <w:lvlJc w:val="left"/>
      <w:pPr>
        <w:tabs>
          <w:tab w:val="num" w:pos="720"/>
        </w:tabs>
        <w:ind w:left="720" w:hanging="360"/>
      </w:pPr>
      <w:rPr>
        <w:rFonts w:ascii="Verdana" w:eastAsia="Verdana" w:hAnsi="Verdana" w:cs="Verdana"/>
        <w:b w:val="0"/>
        <w:bCs w:val="0"/>
        <w:i w:val="0"/>
        <w:iCs w:val="0"/>
        <w:strike w:val="0"/>
        <w:color w:val="000000"/>
        <w:sz w:val="24"/>
        <w:szCs w:val="24"/>
        <w:u w:val="none"/>
      </w:rPr>
    </w:lvl>
    <w:lvl w:ilvl="1" w:tplc="8CE21B06">
      <w:start w:val="1"/>
      <w:numFmt w:val="bullet"/>
      <w:lvlText w:val="●"/>
      <w:lvlJc w:val="left"/>
      <w:pPr>
        <w:tabs>
          <w:tab w:val="num" w:pos="1080"/>
        </w:tabs>
        <w:ind w:left="1080" w:firstLine="0"/>
      </w:pPr>
      <w:rPr>
        <w:rFonts w:ascii="Verdana" w:eastAsia="Verdana" w:hAnsi="Verdana" w:cs="Verdana"/>
        <w:b w:val="0"/>
        <w:bCs w:val="0"/>
        <w:i w:val="0"/>
        <w:iCs w:val="0"/>
        <w:strike w:val="0"/>
        <w:color w:val="000000"/>
        <w:sz w:val="20"/>
        <w:szCs w:val="20"/>
        <w:u w:val="none"/>
      </w:rPr>
    </w:lvl>
    <w:lvl w:ilvl="2" w:tplc="0408E6A6">
      <w:start w:val="1"/>
      <w:numFmt w:val="bullet"/>
      <w:lvlText w:val="●"/>
      <w:lvlJc w:val="right"/>
      <w:pPr>
        <w:tabs>
          <w:tab w:val="num" w:pos="1440"/>
        </w:tabs>
        <w:ind w:left="1440" w:firstLine="540"/>
      </w:pPr>
      <w:rPr>
        <w:rFonts w:ascii="Verdana" w:eastAsia="Verdana" w:hAnsi="Verdana" w:cs="Verdana"/>
        <w:b w:val="0"/>
        <w:bCs w:val="0"/>
        <w:i w:val="0"/>
        <w:iCs w:val="0"/>
        <w:strike w:val="0"/>
        <w:color w:val="000000"/>
        <w:sz w:val="20"/>
        <w:szCs w:val="20"/>
        <w:u w:val="none"/>
      </w:rPr>
    </w:lvl>
    <w:lvl w:ilvl="3" w:tplc="0980CCEC">
      <w:start w:val="1"/>
      <w:numFmt w:val="bullet"/>
      <w:lvlText w:val="●"/>
      <w:lvlJc w:val="left"/>
      <w:pPr>
        <w:tabs>
          <w:tab w:val="num" w:pos="1800"/>
        </w:tabs>
        <w:ind w:left="1800" w:firstLine="720"/>
      </w:pPr>
      <w:rPr>
        <w:rFonts w:ascii="Verdana" w:eastAsia="Verdana" w:hAnsi="Verdana" w:cs="Verdana"/>
        <w:b w:val="0"/>
        <w:bCs w:val="0"/>
        <w:i w:val="0"/>
        <w:iCs w:val="0"/>
        <w:strike w:val="0"/>
        <w:color w:val="000000"/>
        <w:sz w:val="24"/>
        <w:szCs w:val="24"/>
        <w:u w:val="none"/>
      </w:rPr>
    </w:lvl>
    <w:lvl w:ilvl="4" w:tplc="085E65D6">
      <w:start w:val="1"/>
      <w:numFmt w:val="bullet"/>
      <w:lvlText w:val="●"/>
      <w:lvlJc w:val="left"/>
      <w:pPr>
        <w:tabs>
          <w:tab w:val="num" w:pos="2160"/>
        </w:tabs>
        <w:ind w:left="2160" w:firstLine="1080"/>
      </w:pPr>
      <w:rPr>
        <w:rFonts w:ascii="Verdana" w:eastAsia="Verdana" w:hAnsi="Verdana" w:cs="Verdana"/>
        <w:b w:val="0"/>
        <w:bCs w:val="0"/>
        <w:i w:val="0"/>
        <w:iCs w:val="0"/>
        <w:strike w:val="0"/>
        <w:color w:val="000000"/>
        <w:sz w:val="20"/>
        <w:szCs w:val="20"/>
        <w:u w:val="none"/>
      </w:rPr>
    </w:lvl>
    <w:lvl w:ilvl="5" w:tplc="63BCBE5A">
      <w:start w:val="1"/>
      <w:numFmt w:val="bullet"/>
      <w:lvlText w:val="●"/>
      <w:lvlJc w:val="right"/>
      <w:pPr>
        <w:tabs>
          <w:tab w:val="num" w:pos="2520"/>
        </w:tabs>
        <w:ind w:left="2520" w:firstLine="1620"/>
      </w:pPr>
      <w:rPr>
        <w:rFonts w:ascii="Verdana" w:eastAsia="Verdana" w:hAnsi="Verdana" w:cs="Verdana"/>
        <w:b w:val="0"/>
        <w:bCs w:val="0"/>
        <w:i w:val="0"/>
        <w:iCs w:val="0"/>
        <w:strike w:val="0"/>
        <w:color w:val="000000"/>
        <w:sz w:val="20"/>
        <w:szCs w:val="20"/>
        <w:u w:val="none"/>
      </w:rPr>
    </w:lvl>
    <w:lvl w:ilvl="6" w:tplc="FDC057F0">
      <w:start w:val="1"/>
      <w:numFmt w:val="bullet"/>
      <w:lvlText w:val="●"/>
      <w:lvlJc w:val="left"/>
      <w:pPr>
        <w:tabs>
          <w:tab w:val="num" w:pos="2880"/>
        </w:tabs>
        <w:ind w:left="2880" w:firstLine="1800"/>
      </w:pPr>
      <w:rPr>
        <w:rFonts w:ascii="Verdana" w:eastAsia="Verdana" w:hAnsi="Verdana" w:cs="Verdana"/>
        <w:b w:val="0"/>
        <w:bCs w:val="0"/>
        <w:i w:val="0"/>
        <w:iCs w:val="0"/>
        <w:strike w:val="0"/>
        <w:color w:val="000000"/>
        <w:sz w:val="24"/>
        <w:szCs w:val="24"/>
        <w:u w:val="none"/>
      </w:rPr>
    </w:lvl>
    <w:lvl w:ilvl="7" w:tplc="02EC59E4">
      <w:start w:val="1"/>
      <w:numFmt w:val="bullet"/>
      <w:lvlText w:val="●"/>
      <w:lvlJc w:val="left"/>
      <w:pPr>
        <w:tabs>
          <w:tab w:val="num" w:pos="3240"/>
        </w:tabs>
        <w:ind w:left="3240" w:firstLine="2160"/>
      </w:pPr>
      <w:rPr>
        <w:rFonts w:ascii="Verdana" w:eastAsia="Verdana" w:hAnsi="Verdana" w:cs="Verdana"/>
        <w:b w:val="0"/>
        <w:bCs w:val="0"/>
        <w:i w:val="0"/>
        <w:iCs w:val="0"/>
        <w:strike w:val="0"/>
        <w:color w:val="000000"/>
        <w:sz w:val="20"/>
        <w:szCs w:val="20"/>
        <w:u w:val="none"/>
      </w:rPr>
    </w:lvl>
    <w:lvl w:ilvl="8" w:tplc="EF36A614">
      <w:start w:val="1"/>
      <w:numFmt w:val="bullet"/>
      <w:lvlText w:val="●"/>
      <w:lvlJc w:val="right"/>
      <w:pPr>
        <w:tabs>
          <w:tab w:val="num" w:pos="3600"/>
        </w:tabs>
        <w:ind w:left="3600" w:firstLine="270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C4EE98AE">
      <w:start w:val="1"/>
      <w:numFmt w:val="bullet"/>
      <w:lvlText w:val="●"/>
      <w:lvlJc w:val="left"/>
      <w:pPr>
        <w:tabs>
          <w:tab w:val="num" w:pos="360"/>
        </w:tabs>
        <w:ind w:left="0" w:firstLine="360"/>
      </w:pPr>
      <w:rPr>
        <w:rFonts w:ascii="Verdana" w:eastAsia="Verdana" w:hAnsi="Verdana" w:cs="Verdana"/>
        <w:b w:val="0"/>
        <w:bCs w:val="0"/>
        <w:i w:val="0"/>
        <w:iCs w:val="0"/>
        <w:strike w:val="0"/>
        <w:color w:val="000000"/>
        <w:sz w:val="22"/>
        <w:szCs w:val="22"/>
        <w:u w:val="none"/>
      </w:rPr>
    </w:lvl>
    <w:lvl w:ilvl="1" w:tplc="C42AFC7A">
      <w:start w:val="1"/>
      <w:numFmt w:val="bullet"/>
      <w:lvlText w:val="○"/>
      <w:lvlJc w:val="left"/>
      <w:pPr>
        <w:tabs>
          <w:tab w:val="num" w:pos="360"/>
        </w:tabs>
        <w:ind w:left="0" w:firstLine="1080"/>
      </w:pPr>
      <w:rPr>
        <w:rFonts w:ascii="Courier New" w:eastAsia="Courier New" w:hAnsi="Courier New" w:cs="Courier New"/>
        <w:b w:val="0"/>
        <w:bCs w:val="0"/>
        <w:i w:val="0"/>
        <w:iCs w:val="0"/>
        <w:strike w:val="0"/>
        <w:color w:val="000000"/>
        <w:sz w:val="24"/>
        <w:szCs w:val="24"/>
        <w:u w:val="none"/>
      </w:rPr>
    </w:lvl>
    <w:lvl w:ilvl="2" w:tplc="9DCAF2BE">
      <w:start w:val="1"/>
      <w:numFmt w:val="bullet"/>
      <w:lvlText w:val="■"/>
      <w:lvlJc w:val="right"/>
      <w:pPr>
        <w:tabs>
          <w:tab w:val="num" w:pos="360"/>
        </w:tabs>
        <w:ind w:left="0" w:firstLine="1980"/>
      </w:pPr>
      <w:rPr>
        <w:rFonts w:ascii="Verdana" w:eastAsia="Verdana" w:hAnsi="Verdana" w:cs="Verdana"/>
        <w:b w:val="0"/>
        <w:bCs w:val="0"/>
        <w:i w:val="0"/>
        <w:iCs w:val="0"/>
        <w:strike w:val="0"/>
        <w:color w:val="000000"/>
        <w:sz w:val="22"/>
        <w:szCs w:val="22"/>
        <w:u w:val="none"/>
      </w:rPr>
    </w:lvl>
    <w:lvl w:ilvl="3" w:tplc="1A405178">
      <w:start w:val="1"/>
      <w:numFmt w:val="bullet"/>
      <w:lvlText w:val="●"/>
      <w:lvlJc w:val="left"/>
      <w:pPr>
        <w:tabs>
          <w:tab w:val="num" w:pos="360"/>
        </w:tabs>
        <w:ind w:left="0" w:firstLine="2520"/>
      </w:pPr>
      <w:rPr>
        <w:rFonts w:ascii="Verdana" w:eastAsia="Verdana" w:hAnsi="Verdana" w:cs="Verdana"/>
        <w:b w:val="0"/>
        <w:bCs w:val="0"/>
        <w:i w:val="0"/>
        <w:iCs w:val="0"/>
        <w:strike w:val="0"/>
        <w:color w:val="000000"/>
        <w:sz w:val="24"/>
        <w:szCs w:val="24"/>
        <w:u w:val="none"/>
      </w:rPr>
    </w:lvl>
    <w:lvl w:ilvl="4" w:tplc="F190B0D2">
      <w:start w:val="1"/>
      <w:numFmt w:val="bullet"/>
      <w:lvlText w:val="○"/>
      <w:lvlJc w:val="left"/>
      <w:pPr>
        <w:tabs>
          <w:tab w:val="num" w:pos="360"/>
        </w:tabs>
        <w:ind w:left="0" w:firstLine="3240"/>
      </w:pPr>
      <w:rPr>
        <w:rFonts w:ascii="Courier New" w:eastAsia="Courier New" w:hAnsi="Courier New" w:cs="Courier New"/>
        <w:b w:val="0"/>
        <w:bCs w:val="0"/>
        <w:i w:val="0"/>
        <w:iCs w:val="0"/>
        <w:strike w:val="0"/>
        <w:color w:val="000000"/>
        <w:sz w:val="24"/>
        <w:szCs w:val="24"/>
        <w:u w:val="none"/>
      </w:rPr>
    </w:lvl>
    <w:lvl w:ilvl="5" w:tplc="18B2B36C">
      <w:start w:val="1"/>
      <w:numFmt w:val="bullet"/>
      <w:lvlText w:val="■"/>
      <w:lvlJc w:val="right"/>
      <w:pPr>
        <w:tabs>
          <w:tab w:val="num" w:pos="360"/>
        </w:tabs>
        <w:ind w:left="0" w:firstLine="4140"/>
      </w:pPr>
      <w:rPr>
        <w:rFonts w:ascii="Verdana" w:eastAsia="Verdana" w:hAnsi="Verdana" w:cs="Verdana"/>
        <w:b w:val="0"/>
        <w:bCs w:val="0"/>
        <w:i w:val="0"/>
        <w:iCs w:val="0"/>
        <w:strike w:val="0"/>
        <w:color w:val="000000"/>
        <w:sz w:val="22"/>
        <w:szCs w:val="22"/>
        <w:u w:val="none"/>
      </w:rPr>
    </w:lvl>
    <w:lvl w:ilvl="6" w:tplc="ADA877C0">
      <w:start w:val="1"/>
      <w:numFmt w:val="bullet"/>
      <w:lvlText w:val="●"/>
      <w:lvlJc w:val="left"/>
      <w:pPr>
        <w:tabs>
          <w:tab w:val="num" w:pos="360"/>
        </w:tabs>
        <w:ind w:left="0" w:firstLine="4680"/>
      </w:pPr>
      <w:rPr>
        <w:rFonts w:ascii="Verdana" w:eastAsia="Verdana" w:hAnsi="Verdana" w:cs="Verdana"/>
        <w:b w:val="0"/>
        <w:bCs w:val="0"/>
        <w:i w:val="0"/>
        <w:iCs w:val="0"/>
        <w:strike w:val="0"/>
        <w:color w:val="000000"/>
        <w:sz w:val="24"/>
        <w:szCs w:val="24"/>
        <w:u w:val="none"/>
      </w:rPr>
    </w:lvl>
    <w:lvl w:ilvl="7" w:tplc="94D07682">
      <w:start w:val="1"/>
      <w:numFmt w:val="bullet"/>
      <w:lvlText w:val="○"/>
      <w:lvlJc w:val="left"/>
      <w:pPr>
        <w:tabs>
          <w:tab w:val="num" w:pos="360"/>
        </w:tabs>
        <w:ind w:left="0" w:firstLine="5400"/>
      </w:pPr>
      <w:rPr>
        <w:rFonts w:ascii="Courier New" w:eastAsia="Courier New" w:hAnsi="Courier New" w:cs="Courier New"/>
        <w:b w:val="0"/>
        <w:bCs w:val="0"/>
        <w:i w:val="0"/>
        <w:iCs w:val="0"/>
        <w:strike w:val="0"/>
        <w:color w:val="000000"/>
        <w:sz w:val="24"/>
        <w:szCs w:val="24"/>
        <w:u w:val="none"/>
      </w:rPr>
    </w:lvl>
    <w:lvl w:ilvl="8" w:tplc="DBECA294">
      <w:start w:val="1"/>
      <w:numFmt w:val="bullet"/>
      <w:lvlText w:val="■"/>
      <w:lvlJc w:val="right"/>
      <w:pPr>
        <w:tabs>
          <w:tab w:val="num" w:pos="360"/>
        </w:tabs>
        <w:ind w:left="0" w:firstLine="6300"/>
      </w:pPr>
      <w:rPr>
        <w:rFonts w:ascii="Verdana" w:eastAsia="Verdana" w:hAnsi="Verdana" w:cs="Verdana"/>
        <w:b w:val="0"/>
        <w:bCs w:val="0"/>
        <w:i w:val="0"/>
        <w:iCs w:val="0"/>
        <w:strike w:val="0"/>
        <w:color w:val="000000"/>
        <w:sz w:val="22"/>
        <w:szCs w:val="22"/>
        <w:u w:val="none"/>
      </w:rPr>
    </w:lvl>
  </w:abstractNum>
  <w:abstractNum w:abstractNumId="2">
    <w:nsid w:val="48B7606C"/>
    <w:multiLevelType w:val="hybridMultilevel"/>
    <w:tmpl w:val="09205134"/>
    <w:lvl w:ilvl="0" w:tplc="E1B8D060">
      <w:start w:val="1"/>
      <w:numFmt w:val="bullet"/>
      <w:lvlText w:val=""/>
      <w:lvlJc w:val="left"/>
      <w:pPr>
        <w:tabs>
          <w:tab w:val="num" w:pos="360"/>
        </w:tabs>
        <w:ind w:left="0" w:firstLine="360"/>
      </w:pPr>
      <w:rPr>
        <w:rFonts w:ascii="Wingdings" w:hAnsi="Wingdings" w:hint="default"/>
        <w:b w:val="0"/>
        <w:bCs w:val="0"/>
        <w:i w:val="0"/>
        <w:iCs w:val="0"/>
        <w:strike w:val="0"/>
        <w:color w:val="000000"/>
        <w:sz w:val="24"/>
        <w:szCs w:val="28"/>
        <w:u w:val="none"/>
      </w:rPr>
    </w:lvl>
    <w:lvl w:ilvl="1" w:tplc="2BE8CCF8">
      <w:start w:val="1"/>
      <w:numFmt w:val="bullet"/>
      <w:lvlText w:val="○"/>
      <w:lvlJc w:val="left"/>
      <w:pPr>
        <w:tabs>
          <w:tab w:val="num" w:pos="360"/>
        </w:tabs>
        <w:ind w:left="0" w:firstLine="1080"/>
      </w:pPr>
      <w:rPr>
        <w:rFonts w:ascii="Courier New" w:eastAsia="Courier New" w:hAnsi="Courier New" w:cs="Courier New"/>
        <w:b w:val="0"/>
        <w:bCs w:val="0"/>
        <w:i w:val="0"/>
        <w:iCs w:val="0"/>
        <w:strike w:val="0"/>
        <w:color w:val="000000"/>
        <w:sz w:val="24"/>
        <w:szCs w:val="24"/>
        <w:u w:val="none"/>
      </w:rPr>
    </w:lvl>
    <w:lvl w:ilvl="2" w:tplc="C780ECB8">
      <w:start w:val="1"/>
      <w:numFmt w:val="bullet"/>
      <w:lvlText w:val="■"/>
      <w:lvlJc w:val="right"/>
      <w:pPr>
        <w:tabs>
          <w:tab w:val="num" w:pos="360"/>
        </w:tabs>
        <w:ind w:left="0" w:firstLine="1980"/>
      </w:pPr>
      <w:rPr>
        <w:rFonts w:ascii="Verdana" w:eastAsia="Verdana" w:hAnsi="Verdana" w:cs="Verdana"/>
        <w:b w:val="0"/>
        <w:bCs w:val="0"/>
        <w:i w:val="0"/>
        <w:iCs w:val="0"/>
        <w:strike w:val="0"/>
        <w:color w:val="000000"/>
        <w:sz w:val="22"/>
        <w:szCs w:val="22"/>
        <w:u w:val="none"/>
      </w:rPr>
    </w:lvl>
    <w:lvl w:ilvl="3" w:tplc="DACA27DE">
      <w:start w:val="1"/>
      <w:numFmt w:val="bullet"/>
      <w:lvlText w:val="●"/>
      <w:lvlJc w:val="left"/>
      <w:pPr>
        <w:tabs>
          <w:tab w:val="num" w:pos="360"/>
        </w:tabs>
        <w:ind w:left="0" w:firstLine="2520"/>
      </w:pPr>
      <w:rPr>
        <w:rFonts w:ascii="Verdana" w:eastAsia="Verdana" w:hAnsi="Verdana" w:cs="Verdana"/>
        <w:b w:val="0"/>
        <w:bCs w:val="0"/>
        <w:i w:val="0"/>
        <w:iCs w:val="0"/>
        <w:strike w:val="0"/>
        <w:color w:val="000000"/>
        <w:sz w:val="24"/>
        <w:szCs w:val="24"/>
        <w:u w:val="none"/>
      </w:rPr>
    </w:lvl>
    <w:lvl w:ilvl="4" w:tplc="FBEEA5C0">
      <w:start w:val="1"/>
      <w:numFmt w:val="bullet"/>
      <w:lvlText w:val="○"/>
      <w:lvlJc w:val="left"/>
      <w:pPr>
        <w:tabs>
          <w:tab w:val="num" w:pos="360"/>
        </w:tabs>
        <w:ind w:left="0" w:firstLine="3240"/>
      </w:pPr>
      <w:rPr>
        <w:rFonts w:ascii="Courier New" w:eastAsia="Courier New" w:hAnsi="Courier New" w:cs="Courier New"/>
        <w:b w:val="0"/>
        <w:bCs w:val="0"/>
        <w:i w:val="0"/>
        <w:iCs w:val="0"/>
        <w:strike w:val="0"/>
        <w:color w:val="000000"/>
        <w:sz w:val="24"/>
        <w:szCs w:val="24"/>
        <w:u w:val="none"/>
      </w:rPr>
    </w:lvl>
    <w:lvl w:ilvl="5" w:tplc="4F0AB51C">
      <w:start w:val="1"/>
      <w:numFmt w:val="bullet"/>
      <w:lvlText w:val="■"/>
      <w:lvlJc w:val="right"/>
      <w:pPr>
        <w:tabs>
          <w:tab w:val="num" w:pos="360"/>
        </w:tabs>
        <w:ind w:left="0" w:firstLine="4140"/>
      </w:pPr>
      <w:rPr>
        <w:rFonts w:ascii="Verdana" w:eastAsia="Verdana" w:hAnsi="Verdana" w:cs="Verdana"/>
        <w:b w:val="0"/>
        <w:bCs w:val="0"/>
        <w:i w:val="0"/>
        <w:iCs w:val="0"/>
        <w:strike w:val="0"/>
        <w:color w:val="000000"/>
        <w:sz w:val="22"/>
        <w:szCs w:val="22"/>
        <w:u w:val="none"/>
      </w:rPr>
    </w:lvl>
    <w:lvl w:ilvl="6" w:tplc="A2E82E40">
      <w:start w:val="1"/>
      <w:numFmt w:val="bullet"/>
      <w:lvlText w:val="●"/>
      <w:lvlJc w:val="left"/>
      <w:pPr>
        <w:tabs>
          <w:tab w:val="num" w:pos="360"/>
        </w:tabs>
        <w:ind w:left="0" w:firstLine="4680"/>
      </w:pPr>
      <w:rPr>
        <w:rFonts w:ascii="Verdana" w:eastAsia="Verdana" w:hAnsi="Verdana" w:cs="Verdana"/>
        <w:b w:val="0"/>
        <w:bCs w:val="0"/>
        <w:i w:val="0"/>
        <w:iCs w:val="0"/>
        <w:strike w:val="0"/>
        <w:color w:val="000000"/>
        <w:sz w:val="24"/>
        <w:szCs w:val="24"/>
        <w:u w:val="none"/>
      </w:rPr>
    </w:lvl>
    <w:lvl w:ilvl="7" w:tplc="9BE8ADFA">
      <w:start w:val="1"/>
      <w:numFmt w:val="bullet"/>
      <w:lvlText w:val="○"/>
      <w:lvlJc w:val="left"/>
      <w:pPr>
        <w:tabs>
          <w:tab w:val="num" w:pos="360"/>
        </w:tabs>
        <w:ind w:left="0" w:firstLine="5400"/>
      </w:pPr>
      <w:rPr>
        <w:rFonts w:ascii="Courier New" w:eastAsia="Courier New" w:hAnsi="Courier New" w:cs="Courier New"/>
        <w:b w:val="0"/>
        <w:bCs w:val="0"/>
        <w:i w:val="0"/>
        <w:iCs w:val="0"/>
        <w:strike w:val="0"/>
        <w:color w:val="000000"/>
        <w:sz w:val="24"/>
        <w:szCs w:val="24"/>
        <w:u w:val="none"/>
      </w:rPr>
    </w:lvl>
    <w:lvl w:ilvl="8" w:tplc="D63659A8">
      <w:start w:val="1"/>
      <w:numFmt w:val="bullet"/>
      <w:lvlText w:val="■"/>
      <w:lvlJc w:val="right"/>
      <w:pPr>
        <w:tabs>
          <w:tab w:val="num" w:pos="360"/>
        </w:tabs>
        <w:ind w:left="0" w:firstLine="6300"/>
      </w:pPr>
      <w:rPr>
        <w:rFonts w:ascii="Verdana" w:eastAsia="Verdana" w:hAnsi="Verdana" w:cs="Verdana"/>
        <w:b w:val="0"/>
        <w:bCs w:val="0"/>
        <w:i w:val="0"/>
        <w:iCs w:val="0"/>
        <w:strike w:val="0"/>
        <w:color w:val="000000"/>
        <w:sz w:val="22"/>
        <w:szCs w:val="22"/>
        <w:u w:val="none"/>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77B3E"/>
    <w:rsid w:val="002547A3"/>
    <w:rsid w:val="006007B9"/>
    <w:rsid w:val="007B4EE7"/>
    <w:rsid w:val="00A5288A"/>
    <w:rsid w:val="00A70D52"/>
    <w:rsid w:val="00A75AA7"/>
    <w:rsid w:val="00A77B3E"/>
    <w:rsid w:val="00D648EA"/>
    <w:rsid w:val="00D87CC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288A"/>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240" w:after="60"/>
      <w:jc w:val="center"/>
    </w:pPr>
    <w:rPr>
      <w:rFonts w:ascii="Arial" w:eastAsia="Arial" w:hAnsi="Arial" w:cs="Arial"/>
      <w:b/>
      <w:bCs/>
      <w:sz w:val="32"/>
      <w:szCs w:val="32"/>
    </w:rPr>
  </w:style>
  <w:style w:type="paragraph" w:styleId="Subtitle">
    <w:name w:val="Subtitle"/>
    <w:basedOn w:val="Normal"/>
    <w:qFormat/>
    <w:rsid w:val="00EF7B9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852</Words>
  <Characters>4861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bcoqyouthintern1</dc:creator>
  <cp:lastModifiedBy>Alvin Lau</cp:lastModifiedBy>
  <cp:revision>3</cp:revision>
  <cp:lastPrinted>2012-07-18T02:15:00Z</cp:lastPrinted>
  <dcterms:created xsi:type="dcterms:W3CDTF">2012-06-22T15:49:00Z</dcterms:created>
  <dcterms:modified xsi:type="dcterms:W3CDTF">2012-07-18T02:15:00Z</dcterms:modified>
</cp:coreProperties>
</file>